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6CE" w:rsidRDefault="00433886" w:rsidP="00F65E19">
      <w:pPr>
        <w:pStyle w:val="berschrift1"/>
        <w:rPr>
          <w:b w:val="0"/>
          <w:bCs w:val="0"/>
          <w:sz w:val="32"/>
          <w:szCs w:val="32"/>
        </w:rPr>
      </w:pPr>
      <w:r>
        <w:rPr>
          <w:b w:val="0"/>
          <w:bCs w:val="0"/>
          <w:noProof/>
          <w:sz w:val="32"/>
          <w:szCs w:val="32"/>
        </w:rPr>
        <w:drawing>
          <wp:inline distT="0" distB="0" distL="0" distR="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denung vnd inhalt teutscher mess - unbekannter Autor.jp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rsidR="007166CE" w:rsidRDefault="007166CE" w:rsidP="007166CE">
      <w:pPr>
        <w:pStyle w:val="berschrift1"/>
      </w:pPr>
      <w:r>
        <w:br w:type="page"/>
      </w:r>
      <w:r>
        <w:lastRenderedPageBreak/>
        <w:t>Vorwort</w:t>
      </w:r>
    </w:p>
    <w:p w:rsidR="007166CE" w:rsidRDefault="007166CE" w:rsidP="007166CE">
      <w:r>
        <w:t>Die Glaubensstimme gibt es jetzt bald 25 Jahre, und auch die Lesekammer kommt in die Jahre.</w:t>
      </w:r>
    </w:p>
    <w:p w:rsidR="007166CE" w:rsidRDefault="007166CE" w:rsidP="007166CE">
      <w:r>
        <w:t xml:space="preserve">Bei der Durchsicht der Texte sind mir immer wieder Tippfehler aufgefallen. Deshalb korrigiere ich seit Oktober </w:t>
      </w:r>
      <w:r w:rsidR="008E63BE">
        <w:t xml:space="preserve">2017 </w:t>
      </w:r>
      <w:r>
        <w:t>die Texte in der Glaubensstimme. Bei ca. 15.000 Texten ist das eine Menge Zeug, und da ich nebenbei auch noch arbeite, kann ich das nur in meiner Freizeit machen.</w:t>
      </w:r>
    </w:p>
    <w:p w:rsidR="007166CE" w:rsidRDefault="007166CE" w:rsidP="007166CE">
      <w:r>
        <w:t>Viele dieser Tippfehler (wohlgemerkt, ich spreche nicht von alten Schreibweisen, die ich beibehalten werde, sondern von wirklichen Fehlern) sind auch in die Bücher der Lesekammer eingedrungen. Daher bearbeite ich auch diese Bücher jetzt und werde die alten nach und nach ersetzen.</w:t>
      </w:r>
    </w:p>
    <w:p w:rsidR="007166CE" w:rsidRDefault="007166CE" w:rsidP="007166CE">
      <w:r>
        <w:t xml:space="preserve">Gleichzeitig bitte ich in den alten Büchern noch um Spenden für den Berghof Bethanien. Leider hat dieser seine Arbeit Ende 2017 eingestellt. Daher bitte ich ab jetzt die von Euch, die etwas Geld übrig haben, um Spenden für einen ehemaligen Mitschüler von mir, der für die DMG als Missionar in Spanien arbeitet. </w:t>
      </w:r>
      <w:r w:rsidR="00082307">
        <w:t>Genauere Informationen findet Ihr auf der letzten Seite dieser Bücher.</w:t>
      </w:r>
    </w:p>
    <w:p w:rsidR="007166CE" w:rsidRDefault="007166CE" w:rsidP="007166CE">
      <w:r>
        <w:t>Euch allen wünsche ich Gottes reichen Segen und dass Ihr für Euch interessante Texte hier findet. Für Anregungen bin ich immer dankbar.</w:t>
      </w:r>
    </w:p>
    <w:p w:rsidR="007166CE" w:rsidRDefault="007166CE" w:rsidP="007166CE">
      <w:r>
        <w:t>Gruß &amp; Segen,</w:t>
      </w:r>
    </w:p>
    <w:p w:rsidR="007166CE" w:rsidRDefault="007166CE" w:rsidP="007166CE">
      <w:r>
        <w:t>Andreas</w:t>
      </w:r>
    </w:p>
    <w:p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rsidR="008D4A6A" w:rsidRDefault="008D4A6A" w:rsidP="008D4A6A">
      <w:pPr>
        <w:pStyle w:val="berschrift1"/>
        <w:rPr>
          <w:sz w:val="48"/>
        </w:rPr>
      </w:pPr>
      <w:r>
        <w:t xml:space="preserve">Unbekannt - </w:t>
      </w:r>
      <w:proofErr w:type="spellStart"/>
      <w:r>
        <w:t>Ordenung</w:t>
      </w:r>
      <w:proofErr w:type="spellEnd"/>
      <w:r>
        <w:t xml:space="preserve"> </w:t>
      </w:r>
      <w:proofErr w:type="spellStart"/>
      <w:r>
        <w:t>vnd</w:t>
      </w:r>
      <w:proofErr w:type="spellEnd"/>
      <w:r>
        <w:t xml:space="preserve"> </w:t>
      </w:r>
      <w:proofErr w:type="spellStart"/>
      <w:r>
        <w:t>inhalt</w:t>
      </w:r>
      <w:proofErr w:type="spellEnd"/>
      <w:r>
        <w:t xml:space="preserve">/ </w:t>
      </w:r>
      <w:proofErr w:type="spellStart"/>
      <w:r>
        <w:t>Teutscher</w:t>
      </w:r>
      <w:proofErr w:type="spellEnd"/>
      <w:r>
        <w:t xml:space="preserve"> Mess/ so </w:t>
      </w:r>
      <w:proofErr w:type="spellStart"/>
      <w:r>
        <w:t>yetzund</w:t>
      </w:r>
      <w:proofErr w:type="spellEnd"/>
      <w:r>
        <w:t xml:space="preserve"> im gebrauch haben </w:t>
      </w:r>
      <w:proofErr w:type="spellStart"/>
      <w:r>
        <w:t>Ewangelisten</w:t>
      </w:r>
      <w:proofErr w:type="spellEnd"/>
      <w:r>
        <w:t xml:space="preserve"> </w:t>
      </w:r>
      <w:proofErr w:type="spellStart"/>
      <w:r>
        <w:t>vnd</w:t>
      </w:r>
      <w:proofErr w:type="spellEnd"/>
      <w:r>
        <w:t xml:space="preserve"> Christlichen Pfarrherren zu Straßburg</w:t>
      </w:r>
    </w:p>
    <w:p w:rsidR="008D4A6A" w:rsidRDefault="008D4A6A" w:rsidP="008D4A6A">
      <w:pPr>
        <w:pStyle w:val="StandardWeb"/>
      </w:pPr>
      <w:r>
        <w:t xml:space="preserve">M. D. </w:t>
      </w:r>
      <w:proofErr w:type="spellStart"/>
      <w:r>
        <w:t>XXIIII</w:t>
      </w:r>
      <w:proofErr w:type="spellEnd"/>
      <w:r>
        <w:t xml:space="preserve">. </w:t>
      </w:r>
    </w:p>
    <w:p w:rsidR="008D4A6A" w:rsidRDefault="008D4A6A" w:rsidP="008D4A6A">
      <w:pPr>
        <w:pStyle w:val="berschrift2"/>
      </w:pPr>
      <w:r>
        <w:t>Vorrede</w:t>
      </w:r>
    </w:p>
    <w:p w:rsidR="008D4A6A" w:rsidRDefault="008D4A6A" w:rsidP="008D4A6A">
      <w:pPr>
        <w:pStyle w:val="StandardWeb"/>
      </w:pPr>
      <w:r>
        <w:t xml:space="preserve">ES haben die </w:t>
      </w:r>
      <w:proofErr w:type="spellStart"/>
      <w:r>
        <w:t>diener</w:t>
      </w:r>
      <w:proofErr w:type="spellEnd"/>
      <w:r>
        <w:t xml:space="preserve"> des </w:t>
      </w:r>
      <w:proofErr w:type="spellStart"/>
      <w:r>
        <w:t>worts</w:t>
      </w:r>
      <w:proofErr w:type="spellEnd"/>
      <w:r>
        <w:t xml:space="preserve"> zu Straßburg/ dem Alten gebrauch/ so </w:t>
      </w:r>
      <w:proofErr w:type="spellStart"/>
      <w:r>
        <w:t>vil</w:t>
      </w:r>
      <w:proofErr w:type="spellEnd"/>
      <w:r>
        <w:t xml:space="preserve"> </w:t>
      </w:r>
      <w:proofErr w:type="spellStart"/>
      <w:r>
        <w:t>müglich</w:t>
      </w:r>
      <w:proofErr w:type="spellEnd"/>
      <w:r>
        <w:t xml:space="preserve"> ist/ nach gegeben/ </w:t>
      </w:r>
      <w:proofErr w:type="spellStart"/>
      <w:r>
        <w:t>vnd</w:t>
      </w:r>
      <w:proofErr w:type="spellEnd"/>
      <w:r>
        <w:t xml:space="preserve"> also </w:t>
      </w:r>
      <w:proofErr w:type="spellStart"/>
      <w:r>
        <w:t>nachgeende</w:t>
      </w:r>
      <w:proofErr w:type="spellEnd"/>
      <w:r>
        <w:t xml:space="preserve"> </w:t>
      </w:r>
      <w:proofErr w:type="spellStart"/>
      <w:r>
        <w:t>ordenung</w:t>
      </w:r>
      <w:proofErr w:type="spellEnd"/>
      <w:r>
        <w:t xml:space="preserve"> der Mess </w:t>
      </w:r>
      <w:proofErr w:type="spellStart"/>
      <w:r>
        <w:t>Christenlicher</w:t>
      </w:r>
      <w:proofErr w:type="spellEnd"/>
      <w:r>
        <w:t xml:space="preserve"> </w:t>
      </w:r>
      <w:proofErr w:type="spellStart"/>
      <w:r>
        <w:t>weyß</w:t>
      </w:r>
      <w:proofErr w:type="spellEnd"/>
      <w:r>
        <w:t xml:space="preserve"> </w:t>
      </w:r>
      <w:proofErr w:type="spellStart"/>
      <w:r>
        <w:t>fürgenommen</w:t>
      </w:r>
      <w:proofErr w:type="spellEnd"/>
      <w:r>
        <w:t xml:space="preserve">/ </w:t>
      </w:r>
      <w:proofErr w:type="spellStart"/>
      <w:r>
        <w:t>darinn</w:t>
      </w:r>
      <w:proofErr w:type="spellEnd"/>
      <w:r>
        <w:t xml:space="preserve"> wir von </w:t>
      </w:r>
      <w:proofErr w:type="spellStart"/>
      <w:r>
        <w:t>vnser</w:t>
      </w:r>
      <w:proofErr w:type="spellEnd"/>
      <w:r>
        <w:t xml:space="preserve"> </w:t>
      </w:r>
      <w:proofErr w:type="spellStart"/>
      <w:r>
        <w:t>gemayn</w:t>
      </w:r>
      <w:proofErr w:type="spellEnd"/>
      <w:r>
        <w:t xml:space="preserve"> täglich befinden grossen </w:t>
      </w:r>
      <w:proofErr w:type="spellStart"/>
      <w:r>
        <w:t>fürgang</w:t>
      </w:r>
      <w:proofErr w:type="spellEnd"/>
      <w:r>
        <w:t xml:space="preserve"> </w:t>
      </w:r>
      <w:proofErr w:type="spellStart"/>
      <w:r>
        <w:t>vnd</w:t>
      </w:r>
      <w:proofErr w:type="spellEnd"/>
      <w:r>
        <w:t xml:space="preserve"> </w:t>
      </w:r>
      <w:proofErr w:type="spellStart"/>
      <w:r>
        <w:t>merung</w:t>
      </w:r>
      <w:proofErr w:type="spellEnd"/>
      <w:r>
        <w:t xml:space="preserve"> des </w:t>
      </w:r>
      <w:proofErr w:type="spellStart"/>
      <w:r>
        <w:t>glaubens</w:t>
      </w:r>
      <w:proofErr w:type="spellEnd"/>
      <w:r>
        <w:t xml:space="preserve">. Deßhalb hab ich </w:t>
      </w:r>
      <w:proofErr w:type="spellStart"/>
      <w:r>
        <w:t>sy</w:t>
      </w:r>
      <w:proofErr w:type="spellEnd"/>
      <w:r>
        <w:t xml:space="preserve"> </w:t>
      </w:r>
      <w:proofErr w:type="spellStart"/>
      <w:r>
        <w:t>wööllen</w:t>
      </w:r>
      <w:proofErr w:type="spellEnd"/>
      <w:r>
        <w:t xml:space="preserve"> andern </w:t>
      </w:r>
      <w:proofErr w:type="spellStart"/>
      <w:r>
        <w:t>gebetten</w:t>
      </w:r>
      <w:proofErr w:type="spellEnd"/>
      <w:r>
        <w:t xml:space="preserve"> vorsetzen. </w:t>
      </w:r>
      <w:proofErr w:type="spellStart"/>
      <w:r>
        <w:t>Allain</w:t>
      </w:r>
      <w:proofErr w:type="spellEnd"/>
      <w:r>
        <w:t xml:space="preserve"> sey </w:t>
      </w:r>
      <w:proofErr w:type="spellStart"/>
      <w:r>
        <w:t>verwantet</w:t>
      </w:r>
      <w:proofErr w:type="spellEnd"/>
      <w:r>
        <w:t xml:space="preserve"> das du </w:t>
      </w:r>
      <w:proofErr w:type="spellStart"/>
      <w:r>
        <w:t>nit</w:t>
      </w:r>
      <w:proofErr w:type="spellEnd"/>
      <w:r>
        <w:t xml:space="preserve"> achtest/ als ob solch </w:t>
      </w:r>
      <w:proofErr w:type="spellStart"/>
      <w:r>
        <w:t>ordenung</w:t>
      </w:r>
      <w:proofErr w:type="spellEnd"/>
      <w:r>
        <w:t xml:space="preserve"> </w:t>
      </w:r>
      <w:proofErr w:type="spellStart"/>
      <w:r>
        <w:t>müsten</w:t>
      </w:r>
      <w:proofErr w:type="spellEnd"/>
      <w:r>
        <w:t xml:space="preserve"> gehalten werden/ Dann </w:t>
      </w:r>
      <w:proofErr w:type="spellStart"/>
      <w:r>
        <w:t>hyenach</w:t>
      </w:r>
      <w:proofErr w:type="spellEnd"/>
      <w:r>
        <w:t xml:space="preserve"> </w:t>
      </w:r>
      <w:proofErr w:type="spellStart"/>
      <w:r>
        <w:t>findestu</w:t>
      </w:r>
      <w:proofErr w:type="spellEnd"/>
      <w:r>
        <w:t xml:space="preserve">/ </w:t>
      </w:r>
      <w:proofErr w:type="spellStart"/>
      <w:r>
        <w:t>wölches</w:t>
      </w:r>
      <w:proofErr w:type="spellEnd"/>
      <w:r>
        <w:t xml:space="preserve"> sey das hauptstuck der Mess. </w:t>
      </w:r>
    </w:p>
    <w:p w:rsidR="008D4A6A" w:rsidRDefault="008D4A6A" w:rsidP="008D4A6A">
      <w:pPr>
        <w:pStyle w:val="StandardWeb"/>
      </w:pPr>
      <w:r>
        <w:t xml:space="preserve">Gehab dich wol. </w:t>
      </w:r>
    </w:p>
    <w:p w:rsidR="008D4A6A" w:rsidRDefault="008D4A6A" w:rsidP="008D4A6A">
      <w:pPr>
        <w:pStyle w:val="berschrift2"/>
      </w:pPr>
      <w:proofErr w:type="spellStart"/>
      <w:r>
        <w:t>Ordenung</w:t>
      </w:r>
      <w:proofErr w:type="spellEnd"/>
      <w:r>
        <w:t xml:space="preserve"> der Mess so die Priester zu Straßburg </w:t>
      </w:r>
      <w:proofErr w:type="spellStart"/>
      <w:r>
        <w:t>yetzt</w:t>
      </w:r>
      <w:proofErr w:type="spellEnd"/>
      <w:r>
        <w:t xml:space="preserve"> noch hallten.</w:t>
      </w:r>
    </w:p>
    <w:p w:rsidR="008D4A6A" w:rsidRDefault="008D4A6A" w:rsidP="008D4A6A">
      <w:pPr>
        <w:pStyle w:val="StandardWeb"/>
      </w:pPr>
      <w:r>
        <w:t xml:space="preserve">IM </w:t>
      </w:r>
      <w:proofErr w:type="spellStart"/>
      <w:r>
        <w:t>namen</w:t>
      </w:r>
      <w:proofErr w:type="spellEnd"/>
      <w:r>
        <w:t xml:space="preserve"> des Vatters/ </w:t>
      </w:r>
      <w:proofErr w:type="spellStart"/>
      <w:r>
        <w:t>vnd</w:t>
      </w:r>
      <w:proofErr w:type="spellEnd"/>
      <w:r>
        <w:t xml:space="preserve"> des Suns/ </w:t>
      </w:r>
      <w:proofErr w:type="spellStart"/>
      <w:r>
        <w:t>vnnd</w:t>
      </w:r>
      <w:proofErr w:type="spellEnd"/>
      <w:r>
        <w:t xml:space="preserve"> des </w:t>
      </w:r>
      <w:proofErr w:type="spellStart"/>
      <w:r>
        <w:t>hayligen</w:t>
      </w:r>
      <w:proofErr w:type="spellEnd"/>
      <w:r>
        <w:t xml:space="preserve"> </w:t>
      </w:r>
      <w:proofErr w:type="spellStart"/>
      <w:r>
        <w:t>gaists</w:t>
      </w:r>
      <w:proofErr w:type="spellEnd"/>
      <w:r>
        <w:t xml:space="preserve"> Amen. </w:t>
      </w:r>
    </w:p>
    <w:p w:rsidR="008D4A6A" w:rsidRDefault="008D4A6A" w:rsidP="008D4A6A">
      <w:pPr>
        <w:pStyle w:val="StandardWeb"/>
      </w:pPr>
      <w:proofErr w:type="spellStart"/>
      <w:r>
        <w:rPr>
          <w:rStyle w:val="Fett"/>
        </w:rPr>
        <w:t>Knyeende</w:t>
      </w:r>
      <w:proofErr w:type="spellEnd"/>
      <w:r>
        <w:rPr>
          <w:rStyle w:val="Fett"/>
        </w:rPr>
        <w:t>.</w:t>
      </w:r>
      <w:r>
        <w:t xml:space="preserve"> </w:t>
      </w:r>
    </w:p>
    <w:p w:rsidR="008D4A6A" w:rsidRDefault="008D4A6A" w:rsidP="008D4A6A">
      <w:pPr>
        <w:pStyle w:val="StandardWeb"/>
      </w:pPr>
      <w:r>
        <w:t xml:space="preserve">Bekennen Gott dem </w:t>
      </w:r>
      <w:proofErr w:type="spellStart"/>
      <w:r>
        <w:t>herren</w:t>
      </w:r>
      <w:proofErr w:type="spellEnd"/>
      <w:r>
        <w:t xml:space="preserve">/ dann er ist </w:t>
      </w:r>
      <w:proofErr w:type="spellStart"/>
      <w:r>
        <w:t>gutt</w:t>
      </w:r>
      <w:proofErr w:type="spellEnd"/>
      <w:r>
        <w:t xml:space="preserve"> </w:t>
      </w:r>
      <w:proofErr w:type="spellStart"/>
      <w:r>
        <w:t>vnd</w:t>
      </w:r>
      <w:proofErr w:type="spellEnd"/>
      <w:r>
        <w:t xml:space="preserve"> seyn </w:t>
      </w:r>
      <w:proofErr w:type="spellStart"/>
      <w:r>
        <w:t>barmhertzigkait</w:t>
      </w:r>
      <w:proofErr w:type="spellEnd"/>
      <w:r>
        <w:t xml:space="preserve"> ist ewig. </w:t>
      </w:r>
    </w:p>
    <w:p w:rsidR="008D4A6A" w:rsidRDefault="008D4A6A" w:rsidP="008D4A6A">
      <w:pPr>
        <w:pStyle w:val="StandardWeb"/>
      </w:pPr>
      <w:proofErr w:type="spellStart"/>
      <w:r>
        <w:t>Vnnd</w:t>
      </w:r>
      <w:proofErr w:type="spellEnd"/>
      <w:r>
        <w:t xml:space="preserve"> ich armer </w:t>
      </w:r>
      <w:proofErr w:type="spellStart"/>
      <w:r>
        <w:t>sünder</w:t>
      </w:r>
      <w:proofErr w:type="spellEnd"/>
      <w:r>
        <w:t xml:space="preserve">/ </w:t>
      </w:r>
      <w:proofErr w:type="spellStart"/>
      <w:r>
        <w:t>beekenne</w:t>
      </w:r>
      <w:proofErr w:type="spellEnd"/>
      <w:r>
        <w:t xml:space="preserve"> mich </w:t>
      </w:r>
      <w:proofErr w:type="spellStart"/>
      <w:r>
        <w:t>gott</w:t>
      </w:r>
      <w:proofErr w:type="spellEnd"/>
      <w:r>
        <w:t xml:space="preserve"> dem </w:t>
      </w:r>
      <w:proofErr w:type="spellStart"/>
      <w:r>
        <w:t>almechtigen</w:t>
      </w:r>
      <w:proofErr w:type="spellEnd"/>
      <w:r>
        <w:t xml:space="preserve">/ das ich schwerlich </w:t>
      </w:r>
      <w:proofErr w:type="spellStart"/>
      <w:r>
        <w:t>gesündt</w:t>
      </w:r>
      <w:proofErr w:type="spellEnd"/>
      <w:r>
        <w:t xml:space="preserve"> hab/ durch </w:t>
      </w:r>
      <w:proofErr w:type="spellStart"/>
      <w:r>
        <w:t>übertrettung</w:t>
      </w:r>
      <w:proofErr w:type="spellEnd"/>
      <w:r>
        <w:t xml:space="preserve"> </w:t>
      </w:r>
      <w:proofErr w:type="spellStart"/>
      <w:r>
        <w:t>seyner</w:t>
      </w:r>
      <w:proofErr w:type="spellEnd"/>
      <w:r>
        <w:t xml:space="preserve"> </w:t>
      </w:r>
      <w:proofErr w:type="spellStart"/>
      <w:r>
        <w:t>gebott</w:t>
      </w:r>
      <w:proofErr w:type="spellEnd"/>
      <w:r>
        <w:t xml:space="preserve">/ das ich </w:t>
      </w:r>
      <w:proofErr w:type="spellStart"/>
      <w:r>
        <w:t>vil</w:t>
      </w:r>
      <w:proofErr w:type="spellEnd"/>
      <w:r>
        <w:t xml:space="preserve"> </w:t>
      </w:r>
      <w:proofErr w:type="spellStart"/>
      <w:r>
        <w:t>gethon</w:t>
      </w:r>
      <w:proofErr w:type="spellEnd"/>
      <w:r>
        <w:t xml:space="preserve"> hab/ das ich </w:t>
      </w:r>
      <w:proofErr w:type="spellStart"/>
      <w:r>
        <w:t>solt</w:t>
      </w:r>
      <w:proofErr w:type="spellEnd"/>
      <w:r>
        <w:t xml:space="preserve"> gelassen haben </w:t>
      </w:r>
      <w:proofErr w:type="spellStart"/>
      <w:r>
        <w:t>vnd</w:t>
      </w:r>
      <w:proofErr w:type="spellEnd"/>
      <w:r>
        <w:t xml:space="preserve"> </w:t>
      </w:r>
      <w:proofErr w:type="spellStart"/>
      <w:r>
        <w:t>vil</w:t>
      </w:r>
      <w:proofErr w:type="spellEnd"/>
      <w:r>
        <w:t xml:space="preserve"> gelassen/ das ich </w:t>
      </w:r>
      <w:proofErr w:type="spellStart"/>
      <w:r>
        <w:t>solt</w:t>
      </w:r>
      <w:proofErr w:type="spellEnd"/>
      <w:r>
        <w:t xml:space="preserve"> </w:t>
      </w:r>
      <w:proofErr w:type="spellStart"/>
      <w:r>
        <w:t>thon</w:t>
      </w:r>
      <w:proofErr w:type="spellEnd"/>
      <w:r>
        <w:t xml:space="preserve"> haben/ durch </w:t>
      </w:r>
      <w:proofErr w:type="spellStart"/>
      <w:r>
        <w:t>vnglauben</w:t>
      </w:r>
      <w:proofErr w:type="spellEnd"/>
      <w:r>
        <w:t xml:space="preserve"> </w:t>
      </w:r>
      <w:proofErr w:type="spellStart"/>
      <w:r>
        <w:t>vnd</w:t>
      </w:r>
      <w:proofErr w:type="spellEnd"/>
      <w:r>
        <w:t xml:space="preserve"> </w:t>
      </w:r>
      <w:proofErr w:type="spellStart"/>
      <w:r>
        <w:t>mißtrawe</w:t>
      </w:r>
      <w:proofErr w:type="spellEnd"/>
      <w:r>
        <w:t xml:space="preserve"> gegen </w:t>
      </w:r>
      <w:proofErr w:type="spellStart"/>
      <w:r>
        <w:t>gott</w:t>
      </w:r>
      <w:proofErr w:type="spellEnd"/>
      <w:r>
        <w:t xml:space="preserve">/ </w:t>
      </w:r>
      <w:proofErr w:type="spellStart"/>
      <w:r>
        <w:t>vnnd</w:t>
      </w:r>
      <w:proofErr w:type="spellEnd"/>
      <w:r>
        <w:t xml:space="preserve"> schwache der liebe gegen meinen mit dienern/ </w:t>
      </w:r>
      <w:proofErr w:type="spellStart"/>
      <w:r>
        <w:t>vnd</w:t>
      </w:r>
      <w:proofErr w:type="spellEnd"/>
      <w:r>
        <w:t xml:space="preserve"> nächsten/ wie mich </w:t>
      </w:r>
      <w:proofErr w:type="spellStart"/>
      <w:r>
        <w:t>gott</w:t>
      </w:r>
      <w:proofErr w:type="spellEnd"/>
      <w:r>
        <w:t xml:space="preserve"> schuldig </w:t>
      </w:r>
      <w:proofErr w:type="spellStart"/>
      <w:r>
        <w:t>wayßt</w:t>
      </w:r>
      <w:proofErr w:type="spellEnd"/>
      <w:r>
        <w:t xml:space="preserve">/ ist mir </w:t>
      </w:r>
      <w:proofErr w:type="spellStart"/>
      <w:r>
        <w:t>laid</w:t>
      </w:r>
      <w:proofErr w:type="spellEnd"/>
      <w:r>
        <w:t xml:space="preserve">/ </w:t>
      </w:r>
      <w:proofErr w:type="spellStart"/>
      <w:r>
        <w:t>gnad</w:t>
      </w:r>
      <w:proofErr w:type="spellEnd"/>
      <w:r>
        <w:t xml:space="preserve"> mir </w:t>
      </w:r>
      <w:proofErr w:type="spellStart"/>
      <w:r>
        <w:t>herr</w:t>
      </w:r>
      <w:proofErr w:type="spellEnd"/>
      <w:r>
        <w:t xml:space="preserve">/ biß </w:t>
      </w:r>
      <w:proofErr w:type="spellStart"/>
      <w:r>
        <w:t>barmhertzig</w:t>
      </w:r>
      <w:proofErr w:type="spellEnd"/>
      <w:r>
        <w:t xml:space="preserve"> mir armen </w:t>
      </w:r>
      <w:proofErr w:type="spellStart"/>
      <w:r>
        <w:t>sünder</w:t>
      </w:r>
      <w:proofErr w:type="spellEnd"/>
      <w:r>
        <w:t xml:space="preserve"> Amen. </w:t>
      </w:r>
    </w:p>
    <w:p w:rsidR="008D4A6A" w:rsidRDefault="008D4A6A" w:rsidP="008D4A6A">
      <w:pPr>
        <w:pStyle w:val="StandardWeb"/>
      </w:pPr>
      <w:r>
        <w:t xml:space="preserve">Das ist </w:t>
      </w:r>
      <w:proofErr w:type="spellStart"/>
      <w:r>
        <w:t>ain</w:t>
      </w:r>
      <w:proofErr w:type="spellEnd"/>
      <w:r>
        <w:t xml:space="preserve"> gewiß </w:t>
      </w:r>
      <w:proofErr w:type="spellStart"/>
      <w:r>
        <w:t>vnd</w:t>
      </w:r>
      <w:proofErr w:type="spellEnd"/>
      <w:r>
        <w:t xml:space="preserve"> </w:t>
      </w:r>
      <w:proofErr w:type="spellStart"/>
      <w:r>
        <w:t>theür</w:t>
      </w:r>
      <w:proofErr w:type="spellEnd"/>
      <w:r>
        <w:t xml:space="preserve"> </w:t>
      </w:r>
      <w:proofErr w:type="spellStart"/>
      <w:r>
        <w:t>wort</w:t>
      </w:r>
      <w:proofErr w:type="spellEnd"/>
      <w:r>
        <w:t xml:space="preserve">/ das Christus Jesus kommen ist/ in die </w:t>
      </w:r>
      <w:proofErr w:type="spellStart"/>
      <w:r>
        <w:t>welt</w:t>
      </w:r>
      <w:proofErr w:type="spellEnd"/>
      <w:r>
        <w:t xml:space="preserve">/ die </w:t>
      </w:r>
      <w:proofErr w:type="spellStart"/>
      <w:r>
        <w:t>sünder</w:t>
      </w:r>
      <w:proofErr w:type="spellEnd"/>
      <w:r>
        <w:t xml:space="preserve"> </w:t>
      </w:r>
      <w:proofErr w:type="spellStart"/>
      <w:r>
        <w:t>sälig</w:t>
      </w:r>
      <w:proofErr w:type="spellEnd"/>
      <w:r>
        <w:t xml:space="preserve"> zu machen/ deren ich der erst bin/ das glaub ich/ </w:t>
      </w:r>
      <w:proofErr w:type="spellStart"/>
      <w:r>
        <w:t>herr</w:t>
      </w:r>
      <w:proofErr w:type="spellEnd"/>
      <w:r>
        <w:t xml:space="preserve"> </w:t>
      </w:r>
      <w:proofErr w:type="spellStart"/>
      <w:r>
        <w:t>hilff</w:t>
      </w:r>
      <w:proofErr w:type="spellEnd"/>
      <w:r>
        <w:t xml:space="preserve"> meinem </w:t>
      </w:r>
      <w:proofErr w:type="spellStart"/>
      <w:r>
        <w:t>vnglauben</w:t>
      </w:r>
      <w:proofErr w:type="spellEnd"/>
      <w:r>
        <w:t xml:space="preserve">/ </w:t>
      </w:r>
      <w:proofErr w:type="spellStart"/>
      <w:r>
        <w:t>vnnd</w:t>
      </w:r>
      <w:proofErr w:type="spellEnd"/>
      <w:r>
        <w:t xml:space="preserve"> mach mich </w:t>
      </w:r>
      <w:proofErr w:type="spellStart"/>
      <w:r>
        <w:t>sälig</w:t>
      </w:r>
      <w:proofErr w:type="spellEnd"/>
      <w:r>
        <w:t xml:space="preserve"> Amen. </w:t>
      </w:r>
    </w:p>
    <w:p w:rsidR="008D4A6A" w:rsidRDefault="008D4A6A" w:rsidP="008D4A6A">
      <w:pPr>
        <w:pStyle w:val="StandardWeb"/>
      </w:pPr>
      <w:r>
        <w:rPr>
          <w:rStyle w:val="Fett"/>
        </w:rPr>
        <w:t>Ad populum versus.</w:t>
      </w:r>
      <w:r>
        <w:t xml:space="preserve"> </w:t>
      </w:r>
    </w:p>
    <w:p w:rsidR="008D4A6A" w:rsidRDefault="008D4A6A" w:rsidP="008D4A6A">
      <w:pPr>
        <w:pStyle w:val="StandardWeb"/>
      </w:pPr>
      <w:r>
        <w:t xml:space="preserve">Gegen dem </w:t>
      </w:r>
      <w:proofErr w:type="spellStart"/>
      <w:r>
        <w:t>volck</w:t>
      </w:r>
      <w:proofErr w:type="spellEnd"/>
      <w:r>
        <w:t xml:space="preserve"> spricht er. </w:t>
      </w:r>
    </w:p>
    <w:p w:rsidR="008D4A6A" w:rsidRDefault="008D4A6A" w:rsidP="008D4A6A">
      <w:pPr>
        <w:pStyle w:val="StandardWeb"/>
      </w:pPr>
      <w:proofErr w:type="spellStart"/>
      <w:r>
        <w:t>Got</w:t>
      </w:r>
      <w:proofErr w:type="spellEnd"/>
      <w:r>
        <w:t xml:space="preserve"> begnade </w:t>
      </w:r>
      <w:proofErr w:type="spellStart"/>
      <w:r>
        <w:t>vnnd</w:t>
      </w:r>
      <w:proofErr w:type="spellEnd"/>
      <w:r>
        <w:t xml:space="preserve"> erbarme sich über </w:t>
      </w:r>
      <w:proofErr w:type="spellStart"/>
      <w:r>
        <w:t>vns</w:t>
      </w:r>
      <w:proofErr w:type="spellEnd"/>
      <w:r>
        <w:t xml:space="preserve"> alle</w:t>
      </w:r>
      <w:r>
        <w:rPr>
          <w:rStyle w:val="Endnotenzeichen"/>
        </w:rPr>
        <w:endnoteReference w:id="1"/>
      </w:r>
      <w:r>
        <w:t xml:space="preserve">. Amen. </w:t>
      </w:r>
    </w:p>
    <w:p w:rsidR="008D4A6A" w:rsidRDefault="008D4A6A" w:rsidP="008D4A6A">
      <w:pPr>
        <w:pStyle w:val="StandardWeb"/>
      </w:pPr>
      <w:r>
        <w:rPr>
          <w:rStyle w:val="Fett"/>
        </w:rPr>
        <w:t>Introitus.</w:t>
      </w:r>
      <w:r>
        <w:t xml:space="preserve"> </w:t>
      </w:r>
    </w:p>
    <w:p w:rsidR="008D4A6A" w:rsidRDefault="008D4A6A" w:rsidP="008D4A6A">
      <w:pPr>
        <w:pStyle w:val="StandardWeb"/>
      </w:pPr>
      <w:r>
        <w:t xml:space="preserve">Das man nennet </w:t>
      </w:r>
      <w:proofErr w:type="spellStart"/>
      <w:r>
        <w:t>anfang</w:t>
      </w:r>
      <w:proofErr w:type="spellEnd"/>
      <w:r>
        <w:t xml:space="preserve"> oder </w:t>
      </w:r>
      <w:proofErr w:type="spellStart"/>
      <w:r>
        <w:t>eingang</w:t>
      </w:r>
      <w:proofErr w:type="spellEnd"/>
      <w:r>
        <w:t xml:space="preserve">. </w:t>
      </w:r>
    </w:p>
    <w:p w:rsidR="008D4A6A" w:rsidRDefault="008D4A6A" w:rsidP="008D4A6A">
      <w:pPr>
        <w:pStyle w:val="StandardWeb"/>
      </w:pPr>
      <w:r>
        <w:t xml:space="preserve">Ich hab glaubt/ </w:t>
      </w:r>
      <w:proofErr w:type="spellStart"/>
      <w:r>
        <w:t>darumb</w:t>
      </w:r>
      <w:proofErr w:type="spellEnd"/>
      <w:r>
        <w:t xml:space="preserve"> rede ich ich bin </w:t>
      </w:r>
      <w:proofErr w:type="spellStart"/>
      <w:r>
        <w:t>seer</w:t>
      </w:r>
      <w:proofErr w:type="spellEnd"/>
      <w:r>
        <w:t xml:space="preserve"> </w:t>
      </w:r>
      <w:proofErr w:type="spellStart"/>
      <w:r>
        <w:t>gediemütiget</w:t>
      </w:r>
      <w:proofErr w:type="spellEnd"/>
      <w:r>
        <w:t xml:space="preserve">/ ich hab gesagt/ in der </w:t>
      </w:r>
      <w:proofErr w:type="spellStart"/>
      <w:r>
        <w:t>übertreffung</w:t>
      </w:r>
      <w:proofErr w:type="spellEnd"/>
      <w:r>
        <w:t xml:space="preserve">/ alle </w:t>
      </w:r>
      <w:proofErr w:type="spellStart"/>
      <w:r>
        <w:t>menschen</w:t>
      </w:r>
      <w:proofErr w:type="spellEnd"/>
      <w:r>
        <w:t xml:space="preserve"> seyn </w:t>
      </w:r>
      <w:proofErr w:type="spellStart"/>
      <w:r>
        <w:t>lugenhaftig</w:t>
      </w:r>
      <w:proofErr w:type="spellEnd"/>
      <w:r>
        <w:t xml:space="preserve">. Ich will den </w:t>
      </w:r>
      <w:proofErr w:type="spellStart"/>
      <w:r>
        <w:t>kelch</w:t>
      </w:r>
      <w:proofErr w:type="spellEnd"/>
      <w:r>
        <w:t xml:space="preserve"> des </w:t>
      </w:r>
      <w:proofErr w:type="spellStart"/>
      <w:r>
        <w:t>hayls</w:t>
      </w:r>
      <w:proofErr w:type="spellEnd"/>
      <w:r>
        <w:t xml:space="preserve"> </w:t>
      </w:r>
      <w:proofErr w:type="spellStart"/>
      <w:r>
        <w:t>auffheben</w:t>
      </w:r>
      <w:proofErr w:type="spellEnd"/>
      <w:r>
        <w:t xml:space="preserve">/ </w:t>
      </w:r>
      <w:proofErr w:type="spellStart"/>
      <w:r>
        <w:t>vnnd</w:t>
      </w:r>
      <w:proofErr w:type="spellEnd"/>
      <w:r>
        <w:t xml:space="preserve"> im </w:t>
      </w:r>
      <w:proofErr w:type="spellStart"/>
      <w:r>
        <w:t>namen</w:t>
      </w:r>
      <w:proofErr w:type="spellEnd"/>
      <w:r>
        <w:t xml:space="preserve"> des </w:t>
      </w:r>
      <w:proofErr w:type="spellStart"/>
      <w:r>
        <w:t>herren</w:t>
      </w:r>
      <w:proofErr w:type="spellEnd"/>
      <w:r>
        <w:t xml:space="preserve"> </w:t>
      </w:r>
      <w:proofErr w:type="spellStart"/>
      <w:r>
        <w:t>anruffen</w:t>
      </w:r>
      <w:proofErr w:type="spellEnd"/>
      <w:r>
        <w:t xml:space="preserve">. Glory </w:t>
      </w:r>
      <w:proofErr w:type="spellStart"/>
      <w:r>
        <w:t>vnd</w:t>
      </w:r>
      <w:proofErr w:type="spellEnd"/>
      <w:r>
        <w:t xml:space="preserve"> </w:t>
      </w:r>
      <w:proofErr w:type="spellStart"/>
      <w:r>
        <w:t>eer</w:t>
      </w:r>
      <w:proofErr w:type="spellEnd"/>
      <w:r>
        <w:t xml:space="preserve"> sey dem </w:t>
      </w:r>
      <w:proofErr w:type="spellStart"/>
      <w:r>
        <w:t>vater</w:t>
      </w:r>
      <w:proofErr w:type="spellEnd"/>
      <w:r>
        <w:t xml:space="preserve">/ </w:t>
      </w:r>
      <w:proofErr w:type="spellStart"/>
      <w:r>
        <w:t>vnd</w:t>
      </w:r>
      <w:proofErr w:type="spellEnd"/>
      <w:r>
        <w:t xml:space="preserve"> dem Sun/ </w:t>
      </w:r>
      <w:proofErr w:type="spellStart"/>
      <w:r>
        <w:t>vnd</w:t>
      </w:r>
      <w:proofErr w:type="spellEnd"/>
      <w:r>
        <w:t xml:space="preserve"> dem </w:t>
      </w:r>
      <w:proofErr w:type="spellStart"/>
      <w:r>
        <w:t>hayligen</w:t>
      </w:r>
      <w:proofErr w:type="spellEnd"/>
      <w:r>
        <w:t xml:space="preserve"> </w:t>
      </w:r>
      <w:proofErr w:type="spellStart"/>
      <w:r>
        <w:t>gayst</w:t>
      </w:r>
      <w:proofErr w:type="spellEnd"/>
      <w:r>
        <w:t xml:space="preserve">/ </w:t>
      </w:r>
      <w:proofErr w:type="spellStart"/>
      <w:r>
        <w:t>ymmer</w:t>
      </w:r>
      <w:proofErr w:type="spellEnd"/>
      <w:r>
        <w:t xml:space="preserve"> </w:t>
      </w:r>
      <w:proofErr w:type="spellStart"/>
      <w:r>
        <w:t>vnd</w:t>
      </w:r>
      <w:proofErr w:type="spellEnd"/>
      <w:r>
        <w:t xml:space="preserve"> </w:t>
      </w:r>
      <w:proofErr w:type="spellStart"/>
      <w:r>
        <w:t>ewigklich</w:t>
      </w:r>
      <w:proofErr w:type="spellEnd"/>
      <w:r>
        <w:t xml:space="preserve"> Amen. </w:t>
      </w:r>
    </w:p>
    <w:p w:rsidR="008D4A6A" w:rsidRDefault="008D4A6A" w:rsidP="008D4A6A">
      <w:pPr>
        <w:pStyle w:val="StandardWeb"/>
      </w:pPr>
      <w:proofErr w:type="spellStart"/>
      <w:r>
        <w:t>Kirieeleyson</w:t>
      </w:r>
      <w:proofErr w:type="spellEnd"/>
      <w:r>
        <w:t xml:space="preserve">/ Herr erbarm dich </w:t>
      </w:r>
      <w:proofErr w:type="spellStart"/>
      <w:r>
        <w:t>vnser</w:t>
      </w:r>
      <w:proofErr w:type="spellEnd"/>
      <w:r>
        <w:t xml:space="preserve">. </w:t>
      </w:r>
      <w:proofErr w:type="spellStart"/>
      <w:r>
        <w:t>Christeeleyson</w:t>
      </w:r>
      <w:proofErr w:type="spellEnd"/>
      <w:r>
        <w:t xml:space="preserve">/ Christe erbarm dich </w:t>
      </w:r>
      <w:proofErr w:type="spellStart"/>
      <w:r>
        <w:t>vnser</w:t>
      </w:r>
      <w:proofErr w:type="spellEnd"/>
      <w:r>
        <w:t xml:space="preserve">. </w:t>
      </w:r>
      <w:proofErr w:type="spellStart"/>
      <w:r>
        <w:t>Kirieeleyson</w:t>
      </w:r>
      <w:proofErr w:type="spellEnd"/>
      <w:r>
        <w:t xml:space="preserve">/ Herr erbarm dich </w:t>
      </w:r>
      <w:proofErr w:type="spellStart"/>
      <w:r>
        <w:t>vnser</w:t>
      </w:r>
      <w:proofErr w:type="spellEnd"/>
      <w:r>
        <w:t xml:space="preserve">. </w:t>
      </w:r>
    </w:p>
    <w:p w:rsidR="008D4A6A" w:rsidRDefault="008D4A6A" w:rsidP="008D4A6A">
      <w:pPr>
        <w:pStyle w:val="StandardWeb"/>
      </w:pPr>
      <w:r>
        <w:rPr>
          <w:rStyle w:val="Fett"/>
        </w:rPr>
        <w:t>Gloria in Excelsis deo.</w:t>
      </w:r>
      <w:r>
        <w:t xml:space="preserve"> </w:t>
      </w:r>
    </w:p>
    <w:p w:rsidR="008D4A6A" w:rsidRDefault="008D4A6A" w:rsidP="008D4A6A">
      <w:pPr>
        <w:pStyle w:val="StandardWeb"/>
      </w:pPr>
      <w:r>
        <w:t xml:space="preserve">Glory sey Gott in der höhe/ </w:t>
      </w:r>
      <w:proofErr w:type="spellStart"/>
      <w:r>
        <w:t>Vnd</w:t>
      </w:r>
      <w:proofErr w:type="spellEnd"/>
      <w:r>
        <w:t xml:space="preserve"> </w:t>
      </w:r>
      <w:proofErr w:type="spellStart"/>
      <w:r>
        <w:t>auff</w:t>
      </w:r>
      <w:proofErr w:type="spellEnd"/>
      <w:r>
        <w:t xml:space="preserve"> </w:t>
      </w:r>
      <w:proofErr w:type="spellStart"/>
      <w:r>
        <w:t>erdtrich</w:t>
      </w:r>
      <w:proofErr w:type="spellEnd"/>
      <w:r>
        <w:t xml:space="preserve">/ </w:t>
      </w:r>
      <w:proofErr w:type="spellStart"/>
      <w:r>
        <w:t>fryd</w:t>
      </w:r>
      <w:proofErr w:type="spellEnd"/>
      <w:r>
        <w:t xml:space="preserve">/ den </w:t>
      </w:r>
      <w:proofErr w:type="spellStart"/>
      <w:r>
        <w:t>menschen</w:t>
      </w:r>
      <w:proofErr w:type="spellEnd"/>
      <w:r>
        <w:t xml:space="preserve"> </w:t>
      </w:r>
      <w:proofErr w:type="spellStart"/>
      <w:r>
        <w:t>ain</w:t>
      </w:r>
      <w:proofErr w:type="spellEnd"/>
      <w:r>
        <w:t xml:space="preserve"> </w:t>
      </w:r>
      <w:proofErr w:type="spellStart"/>
      <w:r>
        <w:t>wolgefallen</w:t>
      </w:r>
      <w:proofErr w:type="spellEnd"/>
      <w:r>
        <w:t xml:space="preserve">. Wir loben dich. Wir betten dich an. Wir </w:t>
      </w:r>
      <w:proofErr w:type="spellStart"/>
      <w:r>
        <w:t>breysen</w:t>
      </w:r>
      <w:proofErr w:type="spellEnd"/>
      <w:r>
        <w:t xml:space="preserve"> dich. Wir sagen dir </w:t>
      </w:r>
      <w:proofErr w:type="spellStart"/>
      <w:r>
        <w:t>danck</w:t>
      </w:r>
      <w:proofErr w:type="spellEnd"/>
      <w:r>
        <w:t xml:space="preserve">/ </w:t>
      </w:r>
      <w:proofErr w:type="spellStart"/>
      <w:r>
        <w:t>vmb</w:t>
      </w:r>
      <w:proofErr w:type="spellEnd"/>
      <w:r>
        <w:t xml:space="preserve"> deiner grossen </w:t>
      </w:r>
      <w:proofErr w:type="spellStart"/>
      <w:r>
        <w:t>eere</w:t>
      </w:r>
      <w:proofErr w:type="spellEnd"/>
      <w:r>
        <w:t xml:space="preserve"> willen. Herr </w:t>
      </w:r>
      <w:proofErr w:type="spellStart"/>
      <w:r>
        <w:t>got</w:t>
      </w:r>
      <w:proofErr w:type="spellEnd"/>
      <w:r>
        <w:t xml:space="preserve"> </w:t>
      </w:r>
      <w:proofErr w:type="spellStart"/>
      <w:r>
        <w:t>hymelischer</w:t>
      </w:r>
      <w:proofErr w:type="spellEnd"/>
      <w:r>
        <w:t xml:space="preserve"> </w:t>
      </w:r>
      <w:proofErr w:type="spellStart"/>
      <w:r>
        <w:t>Künig</w:t>
      </w:r>
      <w:proofErr w:type="spellEnd"/>
      <w:r>
        <w:t xml:space="preserve">/ </w:t>
      </w:r>
      <w:proofErr w:type="spellStart"/>
      <w:r>
        <w:t>got</w:t>
      </w:r>
      <w:proofErr w:type="spellEnd"/>
      <w:r>
        <w:t xml:space="preserve"> </w:t>
      </w:r>
      <w:proofErr w:type="spellStart"/>
      <w:r>
        <w:t>almechtiger</w:t>
      </w:r>
      <w:proofErr w:type="spellEnd"/>
      <w:r>
        <w:t xml:space="preserve"> </w:t>
      </w:r>
      <w:proofErr w:type="spellStart"/>
      <w:r>
        <w:t>vatter</w:t>
      </w:r>
      <w:proofErr w:type="spellEnd"/>
      <w:r>
        <w:t xml:space="preserve">. Herr ein geborner Sun JEsu Christe/ du aller höchster. Herr Gott </w:t>
      </w:r>
      <w:proofErr w:type="spellStart"/>
      <w:r>
        <w:t>lamb</w:t>
      </w:r>
      <w:proofErr w:type="spellEnd"/>
      <w:r>
        <w:t xml:space="preserve"> Gottes/ </w:t>
      </w:r>
      <w:proofErr w:type="spellStart"/>
      <w:r>
        <w:t>ain</w:t>
      </w:r>
      <w:proofErr w:type="spellEnd"/>
      <w:r>
        <w:t xml:space="preserve"> Sun des Vatters/ Der du </w:t>
      </w:r>
      <w:proofErr w:type="spellStart"/>
      <w:r>
        <w:t>hynnymbst</w:t>
      </w:r>
      <w:proofErr w:type="spellEnd"/>
      <w:r>
        <w:t xml:space="preserve"> die </w:t>
      </w:r>
      <w:proofErr w:type="spellStart"/>
      <w:r>
        <w:t>sünd</w:t>
      </w:r>
      <w:proofErr w:type="spellEnd"/>
      <w:r>
        <w:t xml:space="preserve"> der wellt/ erbarm dich </w:t>
      </w:r>
      <w:proofErr w:type="spellStart"/>
      <w:r>
        <w:t>vnser</w:t>
      </w:r>
      <w:proofErr w:type="spellEnd"/>
      <w:r>
        <w:t xml:space="preserve">. Der du hinnimmst die </w:t>
      </w:r>
      <w:proofErr w:type="spellStart"/>
      <w:r>
        <w:t>sünd</w:t>
      </w:r>
      <w:proofErr w:type="spellEnd"/>
      <w:r>
        <w:t xml:space="preserve"> der </w:t>
      </w:r>
      <w:proofErr w:type="spellStart"/>
      <w:r>
        <w:t>welt</w:t>
      </w:r>
      <w:proofErr w:type="spellEnd"/>
      <w:r>
        <w:t xml:space="preserve">/ </w:t>
      </w:r>
      <w:proofErr w:type="spellStart"/>
      <w:r>
        <w:t>nymm</w:t>
      </w:r>
      <w:proofErr w:type="spellEnd"/>
      <w:r>
        <w:t xml:space="preserve"> an </w:t>
      </w:r>
      <w:proofErr w:type="spellStart"/>
      <w:r>
        <w:t>vnser</w:t>
      </w:r>
      <w:proofErr w:type="spellEnd"/>
      <w:r>
        <w:t xml:space="preserve"> gebet/ Der du sitzest zur gerechten des </w:t>
      </w:r>
      <w:proofErr w:type="spellStart"/>
      <w:r>
        <w:t>vatters</w:t>
      </w:r>
      <w:proofErr w:type="spellEnd"/>
      <w:r>
        <w:t xml:space="preserve">/ erbarm dich </w:t>
      </w:r>
      <w:proofErr w:type="spellStart"/>
      <w:r>
        <w:t>vnser</w:t>
      </w:r>
      <w:proofErr w:type="spellEnd"/>
      <w:r>
        <w:t xml:space="preserve">. Wann du bist </w:t>
      </w:r>
      <w:proofErr w:type="spellStart"/>
      <w:r>
        <w:t>allain</w:t>
      </w:r>
      <w:proofErr w:type="spellEnd"/>
      <w:r>
        <w:t xml:space="preserve"> </w:t>
      </w:r>
      <w:proofErr w:type="spellStart"/>
      <w:r>
        <w:t>haylig</w:t>
      </w:r>
      <w:proofErr w:type="spellEnd"/>
      <w:r>
        <w:t xml:space="preserve">. Du bist </w:t>
      </w:r>
      <w:proofErr w:type="spellStart"/>
      <w:r>
        <w:t>allain</w:t>
      </w:r>
      <w:proofErr w:type="spellEnd"/>
      <w:r>
        <w:t xml:space="preserve"> der </w:t>
      </w:r>
      <w:proofErr w:type="spellStart"/>
      <w:r>
        <w:t>herr</w:t>
      </w:r>
      <w:proofErr w:type="spellEnd"/>
      <w:r>
        <w:t xml:space="preserve">. Du bist </w:t>
      </w:r>
      <w:proofErr w:type="spellStart"/>
      <w:r>
        <w:t>allain</w:t>
      </w:r>
      <w:proofErr w:type="spellEnd"/>
      <w:r>
        <w:t xml:space="preserve"> der höchst/ </w:t>
      </w:r>
      <w:proofErr w:type="spellStart"/>
      <w:r>
        <w:t>Jhesu</w:t>
      </w:r>
      <w:proofErr w:type="spellEnd"/>
      <w:r>
        <w:t xml:space="preserve"> Christe/ mit dem </w:t>
      </w:r>
      <w:proofErr w:type="spellStart"/>
      <w:r>
        <w:t>hayligen</w:t>
      </w:r>
      <w:proofErr w:type="spellEnd"/>
      <w:r>
        <w:t xml:space="preserve"> </w:t>
      </w:r>
      <w:proofErr w:type="spellStart"/>
      <w:r>
        <w:t>gayst</w:t>
      </w:r>
      <w:proofErr w:type="spellEnd"/>
      <w:r>
        <w:t xml:space="preserve">/ in der </w:t>
      </w:r>
      <w:proofErr w:type="spellStart"/>
      <w:r>
        <w:t>eere</w:t>
      </w:r>
      <w:proofErr w:type="spellEnd"/>
      <w:r>
        <w:t xml:space="preserve"> Gottes des </w:t>
      </w:r>
      <w:proofErr w:type="spellStart"/>
      <w:r>
        <w:t>vatters</w:t>
      </w:r>
      <w:proofErr w:type="spellEnd"/>
      <w:r>
        <w:t xml:space="preserve"> Amen. </w:t>
      </w:r>
    </w:p>
    <w:p w:rsidR="008D4A6A" w:rsidRDefault="008D4A6A" w:rsidP="008D4A6A">
      <w:pPr>
        <w:pStyle w:val="StandardWeb"/>
      </w:pPr>
      <w:r>
        <w:rPr>
          <w:rStyle w:val="Fett"/>
        </w:rPr>
        <w:t xml:space="preserve">Der </w:t>
      </w:r>
      <w:proofErr w:type="spellStart"/>
      <w:r>
        <w:rPr>
          <w:rStyle w:val="Fett"/>
        </w:rPr>
        <w:t>herr</w:t>
      </w:r>
      <w:proofErr w:type="spellEnd"/>
      <w:r>
        <w:rPr>
          <w:rStyle w:val="Fett"/>
        </w:rPr>
        <w:t xml:space="preserve"> sey mit euch.</w:t>
      </w:r>
      <w:r>
        <w:t xml:space="preserve"> </w:t>
      </w:r>
    </w:p>
    <w:p w:rsidR="008D4A6A" w:rsidRDefault="008D4A6A" w:rsidP="008D4A6A">
      <w:pPr>
        <w:pStyle w:val="StandardWeb"/>
      </w:pPr>
      <w:proofErr w:type="spellStart"/>
      <w:r>
        <w:rPr>
          <w:rStyle w:val="Fett"/>
        </w:rPr>
        <w:t>Collecta</w:t>
      </w:r>
      <w:proofErr w:type="spellEnd"/>
      <w:r>
        <w:rPr>
          <w:rStyle w:val="Fett"/>
        </w:rPr>
        <w:t>.</w:t>
      </w:r>
      <w:r>
        <w:br/>
      </w:r>
      <w:proofErr w:type="spellStart"/>
      <w:r>
        <w:rPr>
          <w:rStyle w:val="Fett"/>
        </w:rPr>
        <w:t>Gemayn</w:t>
      </w:r>
      <w:proofErr w:type="spellEnd"/>
      <w:r>
        <w:rPr>
          <w:rStyle w:val="Fett"/>
        </w:rPr>
        <w:t xml:space="preserve"> </w:t>
      </w:r>
      <w:proofErr w:type="spellStart"/>
      <w:r>
        <w:rPr>
          <w:rStyle w:val="Fett"/>
        </w:rPr>
        <w:t>gebett</w:t>
      </w:r>
      <w:proofErr w:type="spellEnd"/>
      <w:r>
        <w:rPr>
          <w:rStyle w:val="Fett"/>
        </w:rPr>
        <w:t>.</w:t>
      </w:r>
      <w:r>
        <w:t xml:space="preserve"> </w:t>
      </w:r>
    </w:p>
    <w:p w:rsidR="008D4A6A" w:rsidRDefault="008D4A6A" w:rsidP="008D4A6A">
      <w:pPr>
        <w:pStyle w:val="StandardWeb"/>
      </w:pPr>
      <w:r>
        <w:t xml:space="preserve">Laßt </w:t>
      </w:r>
      <w:proofErr w:type="spellStart"/>
      <w:r>
        <w:t>vns</w:t>
      </w:r>
      <w:proofErr w:type="spellEnd"/>
      <w:r>
        <w:t xml:space="preserve"> bitten. </w:t>
      </w:r>
      <w:proofErr w:type="spellStart"/>
      <w:r>
        <w:t>Barmhertziger</w:t>
      </w:r>
      <w:proofErr w:type="spellEnd"/>
      <w:r>
        <w:t xml:space="preserve"> ewiger Gott </w:t>
      </w:r>
      <w:proofErr w:type="spellStart"/>
      <w:r>
        <w:t>vnd</w:t>
      </w:r>
      <w:proofErr w:type="spellEnd"/>
      <w:r>
        <w:t xml:space="preserve"> </w:t>
      </w:r>
      <w:proofErr w:type="spellStart"/>
      <w:r>
        <w:t>vatter</w:t>
      </w:r>
      <w:proofErr w:type="spellEnd"/>
      <w:r>
        <w:t xml:space="preserve">/ du wöllest </w:t>
      </w:r>
      <w:proofErr w:type="spellStart"/>
      <w:r>
        <w:t>vns</w:t>
      </w:r>
      <w:proofErr w:type="spellEnd"/>
      <w:r>
        <w:t xml:space="preserve"> </w:t>
      </w:r>
      <w:proofErr w:type="spellStart"/>
      <w:r>
        <w:t>füren</w:t>
      </w:r>
      <w:proofErr w:type="spellEnd"/>
      <w:r>
        <w:t xml:space="preserve"> zu </w:t>
      </w:r>
      <w:proofErr w:type="spellStart"/>
      <w:r>
        <w:t>deim</w:t>
      </w:r>
      <w:proofErr w:type="spellEnd"/>
      <w:r>
        <w:t xml:space="preserve"> eingebornen Sun/ durch </w:t>
      </w:r>
      <w:proofErr w:type="spellStart"/>
      <w:r>
        <w:t>ain</w:t>
      </w:r>
      <w:proofErr w:type="spellEnd"/>
      <w:r>
        <w:t xml:space="preserve"> rechten waren glauben/ </w:t>
      </w:r>
      <w:proofErr w:type="spellStart"/>
      <w:r>
        <w:t>vnd</w:t>
      </w:r>
      <w:proofErr w:type="spellEnd"/>
      <w:r>
        <w:t xml:space="preserve"> deinem </w:t>
      </w:r>
      <w:proofErr w:type="spellStart"/>
      <w:r>
        <w:t>volck</w:t>
      </w:r>
      <w:proofErr w:type="spellEnd"/>
      <w:r>
        <w:t xml:space="preserve"> </w:t>
      </w:r>
      <w:proofErr w:type="spellStart"/>
      <w:r>
        <w:t>verleyhen</w:t>
      </w:r>
      <w:proofErr w:type="spellEnd"/>
      <w:r>
        <w:t xml:space="preserve"> das </w:t>
      </w:r>
      <w:proofErr w:type="spellStart"/>
      <w:r>
        <w:t>sy</w:t>
      </w:r>
      <w:proofErr w:type="spellEnd"/>
      <w:r>
        <w:t xml:space="preserve"> </w:t>
      </w:r>
      <w:proofErr w:type="spellStart"/>
      <w:r>
        <w:t>kaym</w:t>
      </w:r>
      <w:proofErr w:type="spellEnd"/>
      <w:r>
        <w:t xml:space="preserve"> </w:t>
      </w:r>
      <w:proofErr w:type="spellStart"/>
      <w:r>
        <w:t>geschöpfften</w:t>
      </w:r>
      <w:proofErr w:type="spellEnd"/>
      <w:r>
        <w:t xml:space="preserve"> ding </w:t>
      </w:r>
      <w:proofErr w:type="spellStart"/>
      <w:r>
        <w:t>überal</w:t>
      </w:r>
      <w:proofErr w:type="spellEnd"/>
      <w:r>
        <w:t xml:space="preserve"> anhangen sonder das </w:t>
      </w:r>
      <w:proofErr w:type="spellStart"/>
      <w:r>
        <w:t>sy</w:t>
      </w:r>
      <w:proofErr w:type="spellEnd"/>
      <w:r>
        <w:t xml:space="preserve"> </w:t>
      </w:r>
      <w:proofErr w:type="spellStart"/>
      <w:r>
        <w:t>allain</w:t>
      </w:r>
      <w:proofErr w:type="spellEnd"/>
      <w:r>
        <w:t xml:space="preserve"> </w:t>
      </w:r>
      <w:proofErr w:type="spellStart"/>
      <w:r>
        <w:t>ain</w:t>
      </w:r>
      <w:proofErr w:type="spellEnd"/>
      <w:r>
        <w:t xml:space="preserve"> </w:t>
      </w:r>
      <w:proofErr w:type="spellStart"/>
      <w:r>
        <w:t>zugang</w:t>
      </w:r>
      <w:proofErr w:type="spellEnd"/>
      <w:r>
        <w:t xml:space="preserve"> zu deiner </w:t>
      </w:r>
      <w:proofErr w:type="spellStart"/>
      <w:r>
        <w:t>gütte</w:t>
      </w:r>
      <w:proofErr w:type="spellEnd"/>
      <w:r>
        <w:t xml:space="preserve"> suchen </w:t>
      </w:r>
      <w:proofErr w:type="spellStart"/>
      <w:r>
        <w:t>vnd</w:t>
      </w:r>
      <w:proofErr w:type="spellEnd"/>
      <w:r>
        <w:t xml:space="preserve"> finden/ durch Christum Jesum </w:t>
      </w:r>
      <w:proofErr w:type="spellStart"/>
      <w:r>
        <w:t>vnsern</w:t>
      </w:r>
      <w:proofErr w:type="spellEnd"/>
      <w:r>
        <w:t xml:space="preserve"> </w:t>
      </w:r>
      <w:proofErr w:type="spellStart"/>
      <w:r>
        <w:t>herren</w:t>
      </w:r>
      <w:proofErr w:type="spellEnd"/>
      <w:r>
        <w:t xml:space="preserve"> Amen. </w:t>
      </w:r>
    </w:p>
    <w:p w:rsidR="008D4A6A" w:rsidRDefault="008D4A6A" w:rsidP="008D4A6A">
      <w:pPr>
        <w:pStyle w:val="StandardWeb"/>
      </w:pPr>
      <w:r>
        <w:rPr>
          <w:rStyle w:val="Fett"/>
        </w:rPr>
        <w:t xml:space="preserve">Epistel </w:t>
      </w:r>
      <w:proofErr w:type="spellStart"/>
      <w:r>
        <w:rPr>
          <w:rStyle w:val="Fett"/>
        </w:rPr>
        <w:t>zun</w:t>
      </w:r>
      <w:proofErr w:type="spellEnd"/>
      <w:r>
        <w:rPr>
          <w:rStyle w:val="Fett"/>
        </w:rPr>
        <w:t xml:space="preserve"> Galat. am </w:t>
      </w:r>
      <w:proofErr w:type="spellStart"/>
      <w:r>
        <w:rPr>
          <w:rStyle w:val="Fett"/>
        </w:rPr>
        <w:t>iij</w:t>
      </w:r>
      <w:proofErr w:type="spellEnd"/>
      <w:r>
        <w:rPr>
          <w:rStyle w:val="Fett"/>
        </w:rPr>
        <w:t>.</w:t>
      </w:r>
      <w:r>
        <w:t xml:space="preserve"> </w:t>
      </w:r>
    </w:p>
    <w:p w:rsidR="008D4A6A" w:rsidRDefault="008D4A6A" w:rsidP="008D4A6A">
      <w:pPr>
        <w:pStyle w:val="StandardWeb"/>
      </w:pPr>
      <w:r>
        <w:t xml:space="preserve">Lieben </w:t>
      </w:r>
      <w:proofErr w:type="spellStart"/>
      <w:r>
        <w:t>brüder</w:t>
      </w:r>
      <w:proofErr w:type="spellEnd"/>
      <w:r>
        <w:t xml:space="preserve">/ Die </w:t>
      </w:r>
      <w:proofErr w:type="spellStart"/>
      <w:r>
        <w:t>geschrifft</w:t>
      </w:r>
      <w:proofErr w:type="spellEnd"/>
      <w:r>
        <w:t xml:space="preserve"> hats </w:t>
      </w:r>
      <w:proofErr w:type="spellStart"/>
      <w:r>
        <w:t>zuuor</w:t>
      </w:r>
      <w:proofErr w:type="spellEnd"/>
      <w:r>
        <w:t xml:space="preserve"> ersehen/ das Gott die Hayden durch den glauben rechtfertiget/ </w:t>
      </w:r>
      <w:proofErr w:type="spellStart"/>
      <w:r>
        <w:t>darumb</w:t>
      </w:r>
      <w:proofErr w:type="spellEnd"/>
      <w:r>
        <w:t xml:space="preserve"> verkündiget </w:t>
      </w:r>
      <w:proofErr w:type="spellStart"/>
      <w:r>
        <w:t>sy</w:t>
      </w:r>
      <w:proofErr w:type="spellEnd"/>
      <w:r>
        <w:t xml:space="preserve"> dem </w:t>
      </w:r>
      <w:proofErr w:type="spellStart"/>
      <w:r>
        <w:t>Abrahe</w:t>
      </w:r>
      <w:proofErr w:type="spellEnd"/>
      <w:r>
        <w:t xml:space="preserve">/ In deinem samen </w:t>
      </w:r>
      <w:proofErr w:type="spellStart"/>
      <w:r>
        <w:t>osllen</w:t>
      </w:r>
      <w:proofErr w:type="spellEnd"/>
      <w:r>
        <w:t xml:space="preserve"> alle Hayden </w:t>
      </w:r>
      <w:proofErr w:type="spellStart"/>
      <w:r>
        <w:t>benedeyt</w:t>
      </w:r>
      <w:proofErr w:type="spellEnd"/>
      <w:r>
        <w:t xml:space="preserve"> werden/ also werden </w:t>
      </w:r>
      <w:proofErr w:type="spellStart"/>
      <w:r>
        <w:t>nui</w:t>
      </w:r>
      <w:proofErr w:type="spellEnd"/>
      <w:r>
        <w:t xml:space="preserve">/ die da seind von glauben/ </w:t>
      </w:r>
      <w:proofErr w:type="spellStart"/>
      <w:r>
        <w:t>gebenedeyt</w:t>
      </w:r>
      <w:proofErr w:type="spellEnd"/>
      <w:r>
        <w:t xml:space="preserve"> mit dem </w:t>
      </w:r>
      <w:proofErr w:type="spellStart"/>
      <w:r>
        <w:t>glaubigen</w:t>
      </w:r>
      <w:proofErr w:type="spellEnd"/>
      <w:r>
        <w:t xml:space="preserve"> Abraham. Denn alle die mit des </w:t>
      </w:r>
      <w:proofErr w:type="spellStart"/>
      <w:r>
        <w:t>gesetz</w:t>
      </w:r>
      <w:proofErr w:type="spellEnd"/>
      <w:r>
        <w:t xml:space="preserve"> </w:t>
      </w:r>
      <w:proofErr w:type="spellStart"/>
      <w:r>
        <w:t>wercken</w:t>
      </w:r>
      <w:proofErr w:type="spellEnd"/>
      <w:r>
        <w:t xml:space="preserve"> </w:t>
      </w:r>
      <w:proofErr w:type="spellStart"/>
      <w:r>
        <w:t>vmbgeen</w:t>
      </w:r>
      <w:proofErr w:type="spellEnd"/>
      <w:r>
        <w:t xml:space="preserve">/ die </w:t>
      </w:r>
      <w:proofErr w:type="spellStart"/>
      <w:r>
        <w:t>seynd</w:t>
      </w:r>
      <w:proofErr w:type="spellEnd"/>
      <w:r>
        <w:t xml:space="preserve"> </w:t>
      </w:r>
      <w:proofErr w:type="spellStart"/>
      <w:r>
        <w:t>vnder</w:t>
      </w:r>
      <w:proofErr w:type="spellEnd"/>
      <w:r>
        <w:t xml:space="preserve"> der </w:t>
      </w:r>
      <w:proofErr w:type="spellStart"/>
      <w:r>
        <w:t>vermaledeyung</w:t>
      </w:r>
      <w:proofErr w:type="spellEnd"/>
      <w:r>
        <w:t xml:space="preserve">. Denn es </w:t>
      </w:r>
      <w:proofErr w:type="spellStart"/>
      <w:r>
        <w:t>steet</w:t>
      </w:r>
      <w:proofErr w:type="spellEnd"/>
      <w:r>
        <w:t xml:space="preserve"> </w:t>
      </w:r>
      <w:proofErr w:type="spellStart"/>
      <w:r>
        <w:t>geschriben</w:t>
      </w:r>
      <w:proofErr w:type="spellEnd"/>
      <w:r>
        <w:t xml:space="preserve">/ </w:t>
      </w:r>
      <w:proofErr w:type="spellStart"/>
      <w:r>
        <w:t>Vermaledeyet</w:t>
      </w:r>
      <w:proofErr w:type="spellEnd"/>
      <w:r>
        <w:t xml:space="preserve"> sey </w:t>
      </w:r>
      <w:proofErr w:type="spellStart"/>
      <w:r>
        <w:t>yederman</w:t>
      </w:r>
      <w:proofErr w:type="spellEnd"/>
      <w:r>
        <w:t xml:space="preserve"> der </w:t>
      </w:r>
      <w:proofErr w:type="spellStart"/>
      <w:r>
        <w:t>nit</w:t>
      </w:r>
      <w:proofErr w:type="spellEnd"/>
      <w:r>
        <w:t xml:space="preserve"> </w:t>
      </w:r>
      <w:proofErr w:type="spellStart"/>
      <w:r>
        <w:t>bleybt</w:t>
      </w:r>
      <w:proofErr w:type="spellEnd"/>
      <w:r>
        <w:t xml:space="preserve">/ in allem dem das </w:t>
      </w:r>
      <w:proofErr w:type="spellStart"/>
      <w:r>
        <w:t>geschriben</w:t>
      </w:r>
      <w:proofErr w:type="spellEnd"/>
      <w:r>
        <w:t xml:space="preserve"> ist in </w:t>
      </w:r>
      <w:proofErr w:type="spellStart"/>
      <w:r>
        <w:t>disem</w:t>
      </w:r>
      <w:proofErr w:type="spellEnd"/>
      <w:r>
        <w:t xml:space="preserve"> buch des </w:t>
      </w:r>
      <w:proofErr w:type="spellStart"/>
      <w:r>
        <w:t>gesetzs</w:t>
      </w:r>
      <w:proofErr w:type="spellEnd"/>
      <w:r>
        <w:t xml:space="preserve">/ das ers thue. Die </w:t>
      </w:r>
      <w:proofErr w:type="spellStart"/>
      <w:r>
        <w:t>weyl</w:t>
      </w:r>
      <w:proofErr w:type="spellEnd"/>
      <w:r>
        <w:t xml:space="preserve"> denn durchs </w:t>
      </w:r>
      <w:proofErr w:type="spellStart"/>
      <w:r>
        <w:t>gesetzs</w:t>
      </w:r>
      <w:proofErr w:type="spellEnd"/>
      <w:r>
        <w:t xml:space="preserve"> </w:t>
      </w:r>
      <w:proofErr w:type="spellStart"/>
      <w:r>
        <w:t>nyemant</w:t>
      </w:r>
      <w:proofErr w:type="spellEnd"/>
      <w:r>
        <w:t xml:space="preserve"> rechtfertiget </w:t>
      </w:r>
      <w:proofErr w:type="spellStart"/>
      <w:r>
        <w:t>wirdt</w:t>
      </w:r>
      <w:proofErr w:type="spellEnd"/>
      <w:r>
        <w:t xml:space="preserve"> vor Gott/ so ists offenbar/ das der gerecht leben </w:t>
      </w:r>
      <w:proofErr w:type="spellStart"/>
      <w:r>
        <w:t>wirdt</w:t>
      </w:r>
      <w:proofErr w:type="spellEnd"/>
      <w:r>
        <w:t xml:space="preserve"> durch den </w:t>
      </w:r>
      <w:proofErr w:type="spellStart"/>
      <w:r>
        <w:t>gelauben</w:t>
      </w:r>
      <w:proofErr w:type="spellEnd"/>
      <w:r>
        <w:t xml:space="preserve">/ Das </w:t>
      </w:r>
      <w:proofErr w:type="spellStart"/>
      <w:r>
        <w:t>gesetzs</w:t>
      </w:r>
      <w:proofErr w:type="spellEnd"/>
      <w:r>
        <w:t xml:space="preserve"> aber ist </w:t>
      </w:r>
      <w:proofErr w:type="spellStart"/>
      <w:r>
        <w:t>nit</w:t>
      </w:r>
      <w:proofErr w:type="spellEnd"/>
      <w:r>
        <w:t xml:space="preserve"> glaub sonder der </w:t>
      </w:r>
      <w:proofErr w:type="spellStart"/>
      <w:r>
        <w:t>mensch</w:t>
      </w:r>
      <w:proofErr w:type="spellEnd"/>
      <w:r>
        <w:t xml:space="preserve"> der es thut/ </w:t>
      </w:r>
      <w:proofErr w:type="spellStart"/>
      <w:r>
        <w:t>wirdt</w:t>
      </w:r>
      <w:proofErr w:type="spellEnd"/>
      <w:r>
        <w:t xml:space="preserve"> dadurch leben. Christus aber </w:t>
      </w:r>
      <w:proofErr w:type="spellStart"/>
      <w:r>
        <w:t>hatt</w:t>
      </w:r>
      <w:proofErr w:type="spellEnd"/>
      <w:r>
        <w:t xml:space="preserve"> </w:t>
      </w:r>
      <w:proofErr w:type="spellStart"/>
      <w:r>
        <w:t>vns</w:t>
      </w:r>
      <w:proofErr w:type="spellEnd"/>
      <w:r>
        <w:t xml:space="preserve"> erlöset von der </w:t>
      </w:r>
      <w:proofErr w:type="spellStart"/>
      <w:r>
        <w:t>maledeyung</w:t>
      </w:r>
      <w:proofErr w:type="spellEnd"/>
      <w:r>
        <w:t xml:space="preserve"> des </w:t>
      </w:r>
      <w:proofErr w:type="spellStart"/>
      <w:r>
        <w:t>gesetzs</w:t>
      </w:r>
      <w:proofErr w:type="spellEnd"/>
      <w:r>
        <w:t xml:space="preserve">/ da er ward ein </w:t>
      </w:r>
      <w:proofErr w:type="spellStart"/>
      <w:r>
        <w:t>vermaledeyund</w:t>
      </w:r>
      <w:proofErr w:type="spellEnd"/>
      <w:r>
        <w:t xml:space="preserve"> vor </w:t>
      </w:r>
      <w:proofErr w:type="spellStart"/>
      <w:r>
        <w:t>vns</w:t>
      </w:r>
      <w:proofErr w:type="spellEnd"/>
      <w:r>
        <w:t xml:space="preserve"> (Denn es </w:t>
      </w:r>
      <w:proofErr w:type="spellStart"/>
      <w:r>
        <w:t>steet</w:t>
      </w:r>
      <w:proofErr w:type="spellEnd"/>
      <w:r>
        <w:t xml:space="preserve"> </w:t>
      </w:r>
      <w:proofErr w:type="spellStart"/>
      <w:r>
        <w:t>geschriben</w:t>
      </w:r>
      <w:proofErr w:type="spellEnd"/>
      <w:r>
        <w:t xml:space="preserve"> </w:t>
      </w:r>
      <w:proofErr w:type="spellStart"/>
      <w:r>
        <w:t>vermaledeyt</w:t>
      </w:r>
      <w:proofErr w:type="spellEnd"/>
      <w:r>
        <w:t xml:space="preserve"> ist </w:t>
      </w:r>
      <w:proofErr w:type="spellStart"/>
      <w:r>
        <w:t>yederman</w:t>
      </w:r>
      <w:proofErr w:type="spellEnd"/>
      <w:r>
        <w:t xml:space="preserve"> der am </w:t>
      </w:r>
      <w:proofErr w:type="spellStart"/>
      <w:r>
        <w:t>holtz</w:t>
      </w:r>
      <w:proofErr w:type="spellEnd"/>
      <w:r>
        <w:t xml:space="preserve"> hanget) auf das die </w:t>
      </w:r>
      <w:proofErr w:type="spellStart"/>
      <w:r>
        <w:t>benedeyung</w:t>
      </w:r>
      <w:proofErr w:type="spellEnd"/>
      <w:r>
        <w:t xml:space="preserve"> </w:t>
      </w:r>
      <w:proofErr w:type="spellStart"/>
      <w:r>
        <w:t>Abrahe</w:t>
      </w:r>
      <w:proofErr w:type="spellEnd"/>
      <w:r>
        <w:t xml:space="preserve"> </w:t>
      </w:r>
      <w:proofErr w:type="spellStart"/>
      <w:r>
        <w:t>vnder</w:t>
      </w:r>
      <w:proofErr w:type="spellEnd"/>
      <w:r>
        <w:t xml:space="preserve"> die Haiden </w:t>
      </w:r>
      <w:proofErr w:type="spellStart"/>
      <w:r>
        <w:t>keme</w:t>
      </w:r>
      <w:proofErr w:type="spellEnd"/>
      <w:r>
        <w:t xml:space="preserve">/ in Christo </w:t>
      </w:r>
      <w:proofErr w:type="spellStart"/>
      <w:r>
        <w:t>Jhesu</w:t>
      </w:r>
      <w:proofErr w:type="spellEnd"/>
      <w:r>
        <w:t xml:space="preserve">/ </w:t>
      </w:r>
      <w:proofErr w:type="spellStart"/>
      <w:r>
        <w:t>vnnd</w:t>
      </w:r>
      <w:proofErr w:type="spellEnd"/>
      <w:r>
        <w:t xml:space="preserve"> wir also den </w:t>
      </w:r>
      <w:proofErr w:type="spellStart"/>
      <w:r>
        <w:t>verhayssen</w:t>
      </w:r>
      <w:proofErr w:type="spellEnd"/>
      <w:r>
        <w:t xml:space="preserve"> </w:t>
      </w:r>
      <w:proofErr w:type="spellStart"/>
      <w:r>
        <w:t>gayst</w:t>
      </w:r>
      <w:proofErr w:type="spellEnd"/>
      <w:r>
        <w:t xml:space="preserve"> empfiengen/ durch den glauben. </w:t>
      </w:r>
    </w:p>
    <w:p w:rsidR="008D4A6A" w:rsidRDefault="008D4A6A" w:rsidP="008D4A6A">
      <w:pPr>
        <w:pStyle w:val="StandardWeb"/>
      </w:pPr>
      <w:proofErr w:type="spellStart"/>
      <w:r>
        <w:rPr>
          <w:rStyle w:val="Fett"/>
        </w:rPr>
        <w:t>Euangelium</w:t>
      </w:r>
      <w:proofErr w:type="spellEnd"/>
      <w:r>
        <w:rPr>
          <w:rStyle w:val="Fett"/>
        </w:rPr>
        <w:t>.</w:t>
      </w:r>
      <w:r>
        <w:t xml:space="preserve"> </w:t>
      </w:r>
    </w:p>
    <w:p w:rsidR="008D4A6A" w:rsidRDefault="008D4A6A" w:rsidP="008D4A6A">
      <w:pPr>
        <w:pStyle w:val="StandardWeb"/>
      </w:pPr>
      <w:proofErr w:type="spellStart"/>
      <w:r>
        <w:t>Euangelium</w:t>
      </w:r>
      <w:proofErr w:type="spellEnd"/>
      <w:r>
        <w:t xml:space="preserve"> Johan. 6. Da murreten die Juden darüber/ das er saget </w:t>
      </w:r>
      <w:proofErr w:type="spellStart"/>
      <w:r>
        <w:t>ICh</w:t>
      </w:r>
      <w:proofErr w:type="spellEnd"/>
      <w:r>
        <w:t xml:space="preserve"> bin das </w:t>
      </w:r>
      <w:proofErr w:type="spellStart"/>
      <w:r>
        <w:t>brot</w:t>
      </w:r>
      <w:proofErr w:type="spellEnd"/>
      <w:r>
        <w:t xml:space="preserve"> das vom </w:t>
      </w:r>
      <w:proofErr w:type="spellStart"/>
      <w:r>
        <w:t>hymel</w:t>
      </w:r>
      <w:proofErr w:type="spellEnd"/>
      <w:r>
        <w:t xml:space="preserve"> kommen ist/ </w:t>
      </w:r>
      <w:proofErr w:type="spellStart"/>
      <w:r>
        <w:t>vnd</w:t>
      </w:r>
      <w:proofErr w:type="spellEnd"/>
      <w:r>
        <w:t xml:space="preserve"> sprachen/ ist </w:t>
      </w:r>
      <w:proofErr w:type="spellStart"/>
      <w:r>
        <w:t>diser</w:t>
      </w:r>
      <w:proofErr w:type="spellEnd"/>
      <w:r>
        <w:t xml:space="preserve"> </w:t>
      </w:r>
      <w:proofErr w:type="spellStart"/>
      <w:r>
        <w:t>nit</w:t>
      </w:r>
      <w:proofErr w:type="spellEnd"/>
      <w:r>
        <w:t xml:space="preserve"> Jesus Josephs Sun/ des Vatter </w:t>
      </w:r>
      <w:proofErr w:type="spellStart"/>
      <w:r>
        <w:t>vnnd</w:t>
      </w:r>
      <w:proofErr w:type="spellEnd"/>
      <w:r>
        <w:t xml:space="preserve"> </w:t>
      </w:r>
      <w:proofErr w:type="spellStart"/>
      <w:r>
        <w:t>muter</w:t>
      </w:r>
      <w:proofErr w:type="spellEnd"/>
      <w:r>
        <w:t xml:space="preserve"> wir wol kennen? wie spricht er dann/ ich bin vom </w:t>
      </w:r>
      <w:proofErr w:type="spellStart"/>
      <w:r>
        <w:t>hymel</w:t>
      </w:r>
      <w:proofErr w:type="spellEnd"/>
      <w:r>
        <w:t xml:space="preserve"> kommen? Jesus </w:t>
      </w:r>
      <w:proofErr w:type="spellStart"/>
      <w:r>
        <w:t>antwort</w:t>
      </w:r>
      <w:proofErr w:type="spellEnd"/>
      <w:r>
        <w:t xml:space="preserve"> </w:t>
      </w:r>
      <w:proofErr w:type="spellStart"/>
      <w:r>
        <w:t>vnd</w:t>
      </w:r>
      <w:proofErr w:type="spellEnd"/>
      <w:r>
        <w:t xml:space="preserve"> sprach zu </w:t>
      </w:r>
      <w:proofErr w:type="spellStart"/>
      <w:r>
        <w:t>jn</w:t>
      </w:r>
      <w:proofErr w:type="spellEnd"/>
      <w:r>
        <w:t xml:space="preserve">/ </w:t>
      </w:r>
      <w:proofErr w:type="spellStart"/>
      <w:r>
        <w:t>Murrent</w:t>
      </w:r>
      <w:proofErr w:type="spellEnd"/>
      <w:r>
        <w:t xml:space="preserve"> </w:t>
      </w:r>
      <w:proofErr w:type="spellStart"/>
      <w:r>
        <w:t>nit</w:t>
      </w:r>
      <w:proofErr w:type="spellEnd"/>
      <w:r>
        <w:t xml:space="preserve"> </w:t>
      </w:r>
      <w:proofErr w:type="spellStart"/>
      <w:r>
        <w:t>vnder</w:t>
      </w:r>
      <w:proofErr w:type="spellEnd"/>
      <w:r>
        <w:t xml:space="preserve"> </w:t>
      </w:r>
      <w:proofErr w:type="spellStart"/>
      <w:r>
        <w:t>ainander</w:t>
      </w:r>
      <w:proofErr w:type="spellEnd"/>
      <w:r>
        <w:t xml:space="preserve">/ Es </w:t>
      </w:r>
      <w:proofErr w:type="spellStart"/>
      <w:r>
        <w:t>kan</w:t>
      </w:r>
      <w:proofErr w:type="spellEnd"/>
      <w:r>
        <w:t xml:space="preserve"> </w:t>
      </w:r>
      <w:proofErr w:type="spellStart"/>
      <w:r>
        <w:t>nyemandt</w:t>
      </w:r>
      <w:proofErr w:type="spellEnd"/>
      <w:r>
        <w:t xml:space="preserve"> zu mir kommen/ es sey dann/ das </w:t>
      </w:r>
      <w:proofErr w:type="spellStart"/>
      <w:r>
        <w:t>jn</w:t>
      </w:r>
      <w:proofErr w:type="spellEnd"/>
      <w:r>
        <w:t xml:space="preserve"> ziehe der </w:t>
      </w:r>
      <w:proofErr w:type="spellStart"/>
      <w:r>
        <w:t>vatter</w:t>
      </w:r>
      <w:proofErr w:type="spellEnd"/>
      <w:r>
        <w:t xml:space="preserve"> der mich gesandt hat/ </w:t>
      </w:r>
      <w:proofErr w:type="spellStart"/>
      <w:r>
        <w:t>vnd</w:t>
      </w:r>
      <w:proofErr w:type="spellEnd"/>
      <w:r>
        <w:t xml:space="preserve"> ich werde </w:t>
      </w:r>
      <w:proofErr w:type="spellStart"/>
      <w:r>
        <w:t>jn</w:t>
      </w:r>
      <w:proofErr w:type="spellEnd"/>
      <w:r>
        <w:t xml:space="preserve"> </w:t>
      </w:r>
      <w:proofErr w:type="spellStart"/>
      <w:r>
        <w:t>aufferwecken</w:t>
      </w:r>
      <w:proofErr w:type="spellEnd"/>
      <w:r>
        <w:t xml:space="preserve"> am </w:t>
      </w:r>
      <w:proofErr w:type="spellStart"/>
      <w:r>
        <w:t>Jungsten</w:t>
      </w:r>
      <w:proofErr w:type="spellEnd"/>
      <w:r>
        <w:t xml:space="preserve"> tag/ Es ist </w:t>
      </w:r>
      <w:proofErr w:type="spellStart"/>
      <w:r>
        <w:t>geschriben</w:t>
      </w:r>
      <w:proofErr w:type="spellEnd"/>
      <w:r>
        <w:t xml:space="preserve"> in den Propheten/ </w:t>
      </w:r>
      <w:proofErr w:type="spellStart"/>
      <w:r>
        <w:t>sy</w:t>
      </w:r>
      <w:proofErr w:type="spellEnd"/>
      <w:r>
        <w:t xml:space="preserve"> werden alle von </w:t>
      </w:r>
      <w:proofErr w:type="spellStart"/>
      <w:r>
        <w:t>Got</w:t>
      </w:r>
      <w:proofErr w:type="spellEnd"/>
      <w:r>
        <w:t xml:space="preserve"> </w:t>
      </w:r>
      <w:proofErr w:type="spellStart"/>
      <w:r>
        <w:t>gelert</w:t>
      </w:r>
      <w:proofErr w:type="spellEnd"/>
      <w:r>
        <w:t xml:space="preserve">/ wer es nun höret von meinem </w:t>
      </w:r>
      <w:proofErr w:type="spellStart"/>
      <w:r>
        <w:t>vatter</w:t>
      </w:r>
      <w:proofErr w:type="spellEnd"/>
      <w:r>
        <w:t xml:space="preserve"> </w:t>
      </w:r>
      <w:proofErr w:type="spellStart"/>
      <w:r>
        <w:t>vnnd</w:t>
      </w:r>
      <w:proofErr w:type="spellEnd"/>
      <w:r>
        <w:t xml:space="preserve"> </w:t>
      </w:r>
      <w:proofErr w:type="spellStart"/>
      <w:r>
        <w:t>lernets</w:t>
      </w:r>
      <w:proofErr w:type="spellEnd"/>
      <w:r>
        <w:t xml:space="preserve">/ der </w:t>
      </w:r>
      <w:proofErr w:type="spellStart"/>
      <w:r>
        <w:t>kumpt</w:t>
      </w:r>
      <w:proofErr w:type="spellEnd"/>
      <w:r>
        <w:t xml:space="preserve"> zu mir/ Nicht das </w:t>
      </w:r>
      <w:proofErr w:type="spellStart"/>
      <w:r>
        <w:t>yemandt</w:t>
      </w:r>
      <w:proofErr w:type="spellEnd"/>
      <w:r>
        <w:t xml:space="preserve"> </w:t>
      </w:r>
      <w:proofErr w:type="spellStart"/>
      <w:r>
        <w:t>dden</w:t>
      </w:r>
      <w:proofErr w:type="spellEnd"/>
      <w:r>
        <w:t xml:space="preserve"> </w:t>
      </w:r>
      <w:proofErr w:type="spellStart"/>
      <w:r>
        <w:t>vatter</w:t>
      </w:r>
      <w:proofErr w:type="spellEnd"/>
      <w:r>
        <w:t xml:space="preserve"> hab gesehen/ on der vom </w:t>
      </w:r>
      <w:proofErr w:type="spellStart"/>
      <w:r>
        <w:t>vater</w:t>
      </w:r>
      <w:proofErr w:type="spellEnd"/>
      <w:r>
        <w:t xml:space="preserve"> ist der hat den </w:t>
      </w:r>
      <w:proofErr w:type="spellStart"/>
      <w:r>
        <w:t>vatter</w:t>
      </w:r>
      <w:proofErr w:type="spellEnd"/>
      <w:r>
        <w:t xml:space="preserve"> gesehen. </w:t>
      </w:r>
      <w:proofErr w:type="spellStart"/>
      <w:r>
        <w:t>Warlich</w:t>
      </w:r>
      <w:proofErr w:type="spellEnd"/>
      <w:r>
        <w:t xml:space="preserve"> </w:t>
      </w:r>
      <w:proofErr w:type="spellStart"/>
      <w:r>
        <w:t>warlich</w:t>
      </w:r>
      <w:proofErr w:type="spellEnd"/>
      <w:r>
        <w:t xml:space="preserve">/ ich sag euch/ wer an mich glaubt/ der hat das ewig leben/ Ich bin das </w:t>
      </w:r>
      <w:proofErr w:type="spellStart"/>
      <w:r>
        <w:t>brot</w:t>
      </w:r>
      <w:proofErr w:type="spellEnd"/>
      <w:r>
        <w:t xml:space="preserve"> des </w:t>
      </w:r>
      <w:proofErr w:type="spellStart"/>
      <w:r>
        <w:t>lebens</w:t>
      </w:r>
      <w:proofErr w:type="spellEnd"/>
      <w:r>
        <w:t xml:space="preserve">. Ewer </w:t>
      </w:r>
      <w:proofErr w:type="spellStart"/>
      <w:r>
        <w:t>väter</w:t>
      </w:r>
      <w:proofErr w:type="spellEnd"/>
      <w:r>
        <w:t xml:space="preserve"> haben </w:t>
      </w:r>
      <w:proofErr w:type="spellStart"/>
      <w:r>
        <w:t>hymel</w:t>
      </w:r>
      <w:proofErr w:type="spellEnd"/>
      <w:r>
        <w:t xml:space="preserve"> </w:t>
      </w:r>
      <w:proofErr w:type="spellStart"/>
      <w:r>
        <w:t>brot</w:t>
      </w:r>
      <w:proofErr w:type="spellEnd"/>
      <w:r>
        <w:t xml:space="preserve"> gessen in der wüsten </w:t>
      </w:r>
      <w:proofErr w:type="spellStart"/>
      <w:r>
        <w:t>vnd</w:t>
      </w:r>
      <w:proofErr w:type="spellEnd"/>
      <w:r>
        <w:t xml:space="preserve"> </w:t>
      </w:r>
      <w:proofErr w:type="spellStart"/>
      <w:r>
        <w:t>seynd</w:t>
      </w:r>
      <w:proofErr w:type="spellEnd"/>
      <w:r>
        <w:t xml:space="preserve"> gestorben/ </w:t>
      </w:r>
      <w:proofErr w:type="spellStart"/>
      <w:r>
        <w:t>Diß</w:t>
      </w:r>
      <w:proofErr w:type="spellEnd"/>
      <w:r>
        <w:t xml:space="preserve"> ist das </w:t>
      </w:r>
      <w:proofErr w:type="spellStart"/>
      <w:r>
        <w:t>brot</w:t>
      </w:r>
      <w:proofErr w:type="spellEnd"/>
      <w:r>
        <w:t xml:space="preserve"> das vom </w:t>
      </w:r>
      <w:proofErr w:type="spellStart"/>
      <w:r>
        <w:t>hymel</w:t>
      </w:r>
      <w:proofErr w:type="spellEnd"/>
      <w:r>
        <w:t xml:space="preserve"> </w:t>
      </w:r>
      <w:proofErr w:type="spellStart"/>
      <w:r>
        <w:t>kompt</w:t>
      </w:r>
      <w:proofErr w:type="spellEnd"/>
      <w:r>
        <w:t xml:space="preserve">/ </w:t>
      </w:r>
      <w:proofErr w:type="spellStart"/>
      <w:r>
        <w:t>auff</w:t>
      </w:r>
      <w:proofErr w:type="spellEnd"/>
      <w:r>
        <w:t xml:space="preserve"> das wer </w:t>
      </w:r>
      <w:proofErr w:type="spellStart"/>
      <w:r>
        <w:t>deauon</w:t>
      </w:r>
      <w:proofErr w:type="spellEnd"/>
      <w:r>
        <w:t xml:space="preserve"> </w:t>
      </w:r>
      <w:proofErr w:type="spellStart"/>
      <w:r>
        <w:t>ysset</w:t>
      </w:r>
      <w:proofErr w:type="spellEnd"/>
      <w:r>
        <w:t xml:space="preserve">/ </w:t>
      </w:r>
      <w:proofErr w:type="spellStart"/>
      <w:r>
        <w:t>nit</w:t>
      </w:r>
      <w:proofErr w:type="spellEnd"/>
      <w:r>
        <w:t xml:space="preserve"> sterbe/ Ich bin das lebendig </w:t>
      </w:r>
      <w:proofErr w:type="spellStart"/>
      <w:r>
        <w:t>brot</w:t>
      </w:r>
      <w:proofErr w:type="spellEnd"/>
      <w:r>
        <w:t xml:space="preserve">/ vom </w:t>
      </w:r>
      <w:proofErr w:type="spellStart"/>
      <w:r>
        <w:t>hymel</w:t>
      </w:r>
      <w:proofErr w:type="spellEnd"/>
      <w:r>
        <w:t xml:space="preserve"> kommen/ wer von </w:t>
      </w:r>
      <w:proofErr w:type="spellStart"/>
      <w:r>
        <w:t>disem</w:t>
      </w:r>
      <w:proofErr w:type="spellEnd"/>
      <w:r>
        <w:t xml:space="preserve"> </w:t>
      </w:r>
      <w:proofErr w:type="spellStart"/>
      <w:r>
        <w:t>brot</w:t>
      </w:r>
      <w:proofErr w:type="spellEnd"/>
      <w:r>
        <w:t xml:space="preserve"> essen </w:t>
      </w:r>
      <w:proofErr w:type="spellStart"/>
      <w:r>
        <w:t>wirdt</w:t>
      </w:r>
      <w:proofErr w:type="spellEnd"/>
      <w:r>
        <w:t xml:space="preserve">/ der </w:t>
      </w:r>
      <w:proofErr w:type="spellStart"/>
      <w:r>
        <w:t>wirt</w:t>
      </w:r>
      <w:proofErr w:type="spellEnd"/>
      <w:r>
        <w:t xml:space="preserve"> leben in </w:t>
      </w:r>
      <w:proofErr w:type="spellStart"/>
      <w:r>
        <w:t>ewigkait</w:t>
      </w:r>
      <w:proofErr w:type="spellEnd"/>
      <w:r>
        <w:t xml:space="preserve">/ </w:t>
      </w:r>
      <w:proofErr w:type="spellStart"/>
      <w:r>
        <w:t>vnd</w:t>
      </w:r>
      <w:proofErr w:type="spellEnd"/>
      <w:r>
        <w:t xml:space="preserve"> das </w:t>
      </w:r>
      <w:proofErr w:type="spellStart"/>
      <w:r>
        <w:t>brott</w:t>
      </w:r>
      <w:proofErr w:type="spellEnd"/>
      <w:r>
        <w:t xml:space="preserve"> das ich geben werde/ es ist mein </w:t>
      </w:r>
      <w:proofErr w:type="spellStart"/>
      <w:r>
        <w:t>flaysch</w:t>
      </w:r>
      <w:proofErr w:type="spellEnd"/>
      <w:r>
        <w:t xml:space="preserve"> </w:t>
      </w:r>
      <w:proofErr w:type="spellStart"/>
      <w:r>
        <w:t>wölchs</w:t>
      </w:r>
      <w:proofErr w:type="spellEnd"/>
      <w:r>
        <w:t xml:space="preserve"> ich geben werde für das leben der </w:t>
      </w:r>
      <w:proofErr w:type="spellStart"/>
      <w:r>
        <w:t>welt</w:t>
      </w:r>
      <w:proofErr w:type="spellEnd"/>
      <w:r>
        <w:t xml:space="preserve">. Da </w:t>
      </w:r>
      <w:proofErr w:type="spellStart"/>
      <w:r>
        <w:t>zanckten</w:t>
      </w:r>
      <w:proofErr w:type="spellEnd"/>
      <w:r>
        <w:t xml:space="preserve"> die </w:t>
      </w:r>
      <w:proofErr w:type="spellStart"/>
      <w:r>
        <w:t>juden</w:t>
      </w:r>
      <w:proofErr w:type="spellEnd"/>
      <w:r>
        <w:t xml:space="preserve"> </w:t>
      </w:r>
      <w:proofErr w:type="spellStart"/>
      <w:r>
        <w:t>vnder</w:t>
      </w:r>
      <w:proofErr w:type="spellEnd"/>
      <w:r>
        <w:t xml:space="preserve"> </w:t>
      </w:r>
      <w:proofErr w:type="spellStart"/>
      <w:r>
        <w:t>ainander</w:t>
      </w:r>
      <w:proofErr w:type="spellEnd"/>
      <w:r>
        <w:t xml:space="preserve"> </w:t>
      </w:r>
      <w:proofErr w:type="spellStart"/>
      <w:r>
        <w:t>vnd</w:t>
      </w:r>
      <w:proofErr w:type="spellEnd"/>
      <w:r>
        <w:t xml:space="preserve"> sprachen/ wie </w:t>
      </w:r>
      <w:proofErr w:type="spellStart"/>
      <w:r>
        <w:t>kan</w:t>
      </w:r>
      <w:proofErr w:type="spellEnd"/>
      <w:r>
        <w:t xml:space="preserve"> </w:t>
      </w:r>
      <w:proofErr w:type="spellStart"/>
      <w:r>
        <w:t>diser</w:t>
      </w:r>
      <w:proofErr w:type="spellEnd"/>
      <w:r>
        <w:t xml:space="preserve"> </w:t>
      </w:r>
      <w:proofErr w:type="spellStart"/>
      <w:r>
        <w:t>vns</w:t>
      </w:r>
      <w:proofErr w:type="spellEnd"/>
      <w:r>
        <w:t xml:space="preserve"> sein </w:t>
      </w:r>
      <w:proofErr w:type="spellStart"/>
      <w:r>
        <w:t>flaysch</w:t>
      </w:r>
      <w:proofErr w:type="spellEnd"/>
      <w:r>
        <w:t xml:space="preserve"> zu essen geben? Jesus sprach zu </w:t>
      </w:r>
      <w:proofErr w:type="spellStart"/>
      <w:r>
        <w:t>jn</w:t>
      </w:r>
      <w:proofErr w:type="spellEnd"/>
      <w:r>
        <w:t xml:space="preserve">/ </w:t>
      </w:r>
      <w:proofErr w:type="spellStart"/>
      <w:r>
        <w:t>Warlich</w:t>
      </w:r>
      <w:proofErr w:type="spellEnd"/>
      <w:r>
        <w:t xml:space="preserve"> </w:t>
      </w:r>
      <w:proofErr w:type="spellStart"/>
      <w:r>
        <w:t>warlich</w:t>
      </w:r>
      <w:proofErr w:type="spellEnd"/>
      <w:r>
        <w:t xml:space="preserve"> sag ich euch/ </w:t>
      </w:r>
      <w:proofErr w:type="spellStart"/>
      <w:r>
        <w:t>werdent</w:t>
      </w:r>
      <w:proofErr w:type="spellEnd"/>
      <w:r>
        <w:t xml:space="preserve"> </w:t>
      </w:r>
      <w:proofErr w:type="spellStart"/>
      <w:r>
        <w:t>jr</w:t>
      </w:r>
      <w:proofErr w:type="spellEnd"/>
      <w:r>
        <w:t xml:space="preserve"> </w:t>
      </w:r>
      <w:proofErr w:type="spellStart"/>
      <w:r>
        <w:t>nit</w:t>
      </w:r>
      <w:proofErr w:type="spellEnd"/>
      <w:r>
        <w:t xml:space="preserve"> essen von dem </w:t>
      </w:r>
      <w:proofErr w:type="spellStart"/>
      <w:r>
        <w:t>flaysch</w:t>
      </w:r>
      <w:proofErr w:type="spellEnd"/>
      <w:r>
        <w:t xml:space="preserve"> des </w:t>
      </w:r>
      <w:proofErr w:type="spellStart"/>
      <w:r>
        <w:t>menschen</w:t>
      </w:r>
      <w:proofErr w:type="spellEnd"/>
      <w:r>
        <w:t xml:space="preserve"> Suns/ </w:t>
      </w:r>
      <w:proofErr w:type="spellStart"/>
      <w:r>
        <w:t>vnd</w:t>
      </w:r>
      <w:proofErr w:type="spellEnd"/>
      <w:r>
        <w:t xml:space="preserve"> </w:t>
      </w:r>
      <w:proofErr w:type="spellStart"/>
      <w:r>
        <w:t>trincken</w:t>
      </w:r>
      <w:proofErr w:type="spellEnd"/>
      <w:r>
        <w:t xml:space="preserve"> von </w:t>
      </w:r>
      <w:proofErr w:type="spellStart"/>
      <w:r>
        <w:t>seynem</w:t>
      </w:r>
      <w:proofErr w:type="spellEnd"/>
      <w:r>
        <w:t xml:space="preserve"> </w:t>
      </w:r>
      <w:proofErr w:type="spellStart"/>
      <w:r>
        <w:t>blut</w:t>
      </w:r>
      <w:proofErr w:type="spellEnd"/>
      <w:r>
        <w:t xml:space="preserve">/ so habt </w:t>
      </w:r>
      <w:proofErr w:type="spellStart"/>
      <w:r>
        <w:t>jr</w:t>
      </w:r>
      <w:proofErr w:type="spellEnd"/>
      <w:r>
        <w:t xml:space="preserve"> </w:t>
      </w:r>
      <w:proofErr w:type="spellStart"/>
      <w:r>
        <w:t>kain</w:t>
      </w:r>
      <w:proofErr w:type="spellEnd"/>
      <w:r>
        <w:t xml:space="preserve"> leben in euch. Wer von meinem </w:t>
      </w:r>
      <w:proofErr w:type="spellStart"/>
      <w:r>
        <w:t>flaisch</w:t>
      </w:r>
      <w:proofErr w:type="spellEnd"/>
      <w:r>
        <w:t xml:space="preserve"> </w:t>
      </w:r>
      <w:proofErr w:type="spellStart"/>
      <w:r>
        <w:t>ysset</w:t>
      </w:r>
      <w:proofErr w:type="spellEnd"/>
      <w:r>
        <w:t xml:space="preserve"> </w:t>
      </w:r>
      <w:proofErr w:type="spellStart"/>
      <w:r>
        <w:t>vnd</w:t>
      </w:r>
      <w:proofErr w:type="spellEnd"/>
      <w:r>
        <w:t xml:space="preserve"> </w:t>
      </w:r>
      <w:proofErr w:type="spellStart"/>
      <w:r>
        <w:t>trincket</w:t>
      </w:r>
      <w:proofErr w:type="spellEnd"/>
      <w:r>
        <w:t xml:space="preserve"> von meinem </w:t>
      </w:r>
      <w:proofErr w:type="spellStart"/>
      <w:r>
        <w:t>blut</w:t>
      </w:r>
      <w:proofErr w:type="spellEnd"/>
      <w:r>
        <w:t xml:space="preserve">/ der hat das ewig leben/ </w:t>
      </w:r>
      <w:proofErr w:type="spellStart"/>
      <w:r>
        <w:t>vnd</w:t>
      </w:r>
      <w:proofErr w:type="spellEnd"/>
      <w:r>
        <w:t xml:space="preserve"> ich werde </w:t>
      </w:r>
      <w:proofErr w:type="spellStart"/>
      <w:r>
        <w:t>jn</w:t>
      </w:r>
      <w:proofErr w:type="spellEnd"/>
      <w:r>
        <w:t xml:space="preserve"> am </w:t>
      </w:r>
      <w:proofErr w:type="spellStart"/>
      <w:r>
        <w:t>Jungsten</w:t>
      </w:r>
      <w:proofErr w:type="spellEnd"/>
      <w:r>
        <w:t xml:space="preserve"> tag </w:t>
      </w:r>
      <w:proofErr w:type="spellStart"/>
      <w:r>
        <w:t>aufferwecken</w:t>
      </w:r>
      <w:proofErr w:type="spellEnd"/>
      <w:r>
        <w:t xml:space="preserve">/ denn mein </w:t>
      </w:r>
      <w:proofErr w:type="spellStart"/>
      <w:r>
        <w:t>flaysch</w:t>
      </w:r>
      <w:proofErr w:type="spellEnd"/>
      <w:r>
        <w:t xml:space="preserve"> ist die rechte </w:t>
      </w:r>
      <w:proofErr w:type="spellStart"/>
      <w:r>
        <w:t>speyß</w:t>
      </w:r>
      <w:proofErr w:type="spellEnd"/>
      <w:r>
        <w:t xml:space="preserve"> </w:t>
      </w:r>
      <w:proofErr w:type="spellStart"/>
      <w:r>
        <w:t>vnd</w:t>
      </w:r>
      <w:proofErr w:type="spellEnd"/>
      <w:r>
        <w:t xml:space="preserve"> mein </w:t>
      </w:r>
      <w:proofErr w:type="spellStart"/>
      <w:r>
        <w:t>blut</w:t>
      </w:r>
      <w:proofErr w:type="spellEnd"/>
      <w:r>
        <w:t xml:space="preserve"> ist der recht </w:t>
      </w:r>
      <w:proofErr w:type="spellStart"/>
      <w:r>
        <w:t>tranck</w:t>
      </w:r>
      <w:proofErr w:type="spellEnd"/>
      <w:r>
        <w:t xml:space="preserve">/ wer von meinem </w:t>
      </w:r>
      <w:proofErr w:type="spellStart"/>
      <w:r>
        <w:t>flaisch</w:t>
      </w:r>
      <w:proofErr w:type="spellEnd"/>
      <w:r>
        <w:t xml:space="preserve"> </w:t>
      </w:r>
      <w:proofErr w:type="spellStart"/>
      <w:r>
        <w:t>ysset</w:t>
      </w:r>
      <w:proofErr w:type="spellEnd"/>
      <w:r>
        <w:t xml:space="preserve">/ </w:t>
      </w:r>
      <w:proofErr w:type="spellStart"/>
      <w:r>
        <w:t>vnd</w:t>
      </w:r>
      <w:proofErr w:type="spellEnd"/>
      <w:r>
        <w:t xml:space="preserve"> </w:t>
      </w:r>
      <w:proofErr w:type="spellStart"/>
      <w:r>
        <w:t>trincket</w:t>
      </w:r>
      <w:proofErr w:type="spellEnd"/>
      <w:r>
        <w:t xml:space="preserve"> von meinem </w:t>
      </w:r>
      <w:proofErr w:type="spellStart"/>
      <w:r>
        <w:t>blut</w:t>
      </w:r>
      <w:proofErr w:type="spellEnd"/>
      <w:r>
        <w:t xml:space="preserve">/ der </w:t>
      </w:r>
      <w:proofErr w:type="spellStart"/>
      <w:r>
        <w:t>bleybt</w:t>
      </w:r>
      <w:proofErr w:type="spellEnd"/>
      <w:r>
        <w:t xml:space="preserve"> in mir/ </w:t>
      </w:r>
      <w:proofErr w:type="spellStart"/>
      <w:r>
        <w:t>vnd</w:t>
      </w:r>
      <w:proofErr w:type="spellEnd"/>
      <w:r>
        <w:t xml:space="preserve"> ich in </w:t>
      </w:r>
      <w:proofErr w:type="spellStart"/>
      <w:r>
        <w:t>jm</w:t>
      </w:r>
      <w:proofErr w:type="spellEnd"/>
      <w:r>
        <w:t xml:space="preserve">/ wie mich gesandt hat der lebendig </w:t>
      </w:r>
      <w:proofErr w:type="spellStart"/>
      <w:r>
        <w:t>vater</w:t>
      </w:r>
      <w:proofErr w:type="spellEnd"/>
      <w:r>
        <w:t xml:space="preserve">/ </w:t>
      </w:r>
      <w:proofErr w:type="spellStart"/>
      <w:r>
        <w:t>vnd</w:t>
      </w:r>
      <w:proofErr w:type="spellEnd"/>
      <w:r>
        <w:t xml:space="preserve"> ich lebe </w:t>
      </w:r>
      <w:proofErr w:type="spellStart"/>
      <w:r>
        <w:t>vmb</w:t>
      </w:r>
      <w:proofErr w:type="spellEnd"/>
      <w:r>
        <w:t xml:space="preserve"> des </w:t>
      </w:r>
      <w:proofErr w:type="spellStart"/>
      <w:r>
        <w:t>vatters</w:t>
      </w:r>
      <w:proofErr w:type="spellEnd"/>
      <w:r>
        <w:t xml:space="preserve"> willen/ Also der von mir </w:t>
      </w:r>
      <w:proofErr w:type="spellStart"/>
      <w:r>
        <w:t>ysset</w:t>
      </w:r>
      <w:proofErr w:type="spellEnd"/>
      <w:r>
        <w:t xml:space="preserve">/ der </w:t>
      </w:r>
      <w:proofErr w:type="spellStart"/>
      <w:r>
        <w:t>selb</w:t>
      </w:r>
      <w:proofErr w:type="spellEnd"/>
      <w:r>
        <w:t xml:space="preserve"> </w:t>
      </w:r>
      <w:proofErr w:type="spellStart"/>
      <w:r>
        <w:t>wirdt</w:t>
      </w:r>
      <w:proofErr w:type="spellEnd"/>
      <w:r>
        <w:t xml:space="preserve"> auch leben </w:t>
      </w:r>
      <w:proofErr w:type="spellStart"/>
      <w:r>
        <w:t>vmb</w:t>
      </w:r>
      <w:proofErr w:type="spellEnd"/>
      <w:r>
        <w:t xml:space="preserve"> meinet willen. </w:t>
      </w:r>
      <w:proofErr w:type="spellStart"/>
      <w:r>
        <w:t>Diß</w:t>
      </w:r>
      <w:proofErr w:type="spellEnd"/>
      <w:r>
        <w:t xml:space="preserve"> ist das </w:t>
      </w:r>
      <w:proofErr w:type="spellStart"/>
      <w:r>
        <w:t>brott</w:t>
      </w:r>
      <w:proofErr w:type="spellEnd"/>
      <w:r>
        <w:t xml:space="preserve">/ das vom </w:t>
      </w:r>
      <w:proofErr w:type="spellStart"/>
      <w:r>
        <w:t>hymel</w:t>
      </w:r>
      <w:proofErr w:type="spellEnd"/>
      <w:r>
        <w:t xml:space="preserve"> kommen ist/ </w:t>
      </w:r>
      <w:proofErr w:type="spellStart"/>
      <w:r>
        <w:t>Nit</w:t>
      </w:r>
      <w:proofErr w:type="spellEnd"/>
      <w:r>
        <w:t xml:space="preserve"> wie </w:t>
      </w:r>
      <w:proofErr w:type="spellStart"/>
      <w:r>
        <w:t>ewere</w:t>
      </w:r>
      <w:proofErr w:type="spellEnd"/>
      <w:r>
        <w:t xml:space="preserve"> </w:t>
      </w:r>
      <w:proofErr w:type="spellStart"/>
      <w:r>
        <w:t>vätter</w:t>
      </w:r>
      <w:proofErr w:type="spellEnd"/>
      <w:r>
        <w:t xml:space="preserve"> haben </w:t>
      </w:r>
      <w:proofErr w:type="spellStart"/>
      <w:r>
        <w:t>hymel</w:t>
      </w:r>
      <w:proofErr w:type="spellEnd"/>
      <w:r>
        <w:t xml:space="preserve"> </w:t>
      </w:r>
      <w:proofErr w:type="spellStart"/>
      <w:r>
        <w:t>brot</w:t>
      </w:r>
      <w:proofErr w:type="spellEnd"/>
      <w:r>
        <w:t xml:space="preserve"> gessen/ </w:t>
      </w:r>
      <w:proofErr w:type="spellStart"/>
      <w:r>
        <w:t>vnd</w:t>
      </w:r>
      <w:proofErr w:type="spellEnd"/>
      <w:r>
        <w:t xml:space="preserve"> </w:t>
      </w:r>
      <w:proofErr w:type="spellStart"/>
      <w:r>
        <w:t>seynd</w:t>
      </w:r>
      <w:proofErr w:type="spellEnd"/>
      <w:r>
        <w:t xml:space="preserve"> gestorben/ wer von </w:t>
      </w:r>
      <w:proofErr w:type="spellStart"/>
      <w:r>
        <w:t>disem</w:t>
      </w:r>
      <w:proofErr w:type="spellEnd"/>
      <w:r>
        <w:t xml:space="preserve"> </w:t>
      </w:r>
      <w:proofErr w:type="spellStart"/>
      <w:r>
        <w:t>brot</w:t>
      </w:r>
      <w:proofErr w:type="spellEnd"/>
      <w:r>
        <w:t xml:space="preserve"> </w:t>
      </w:r>
      <w:proofErr w:type="spellStart"/>
      <w:r>
        <w:t>ysset</w:t>
      </w:r>
      <w:proofErr w:type="spellEnd"/>
      <w:r>
        <w:t xml:space="preserve">/ der </w:t>
      </w:r>
      <w:proofErr w:type="spellStart"/>
      <w:r>
        <w:t>wirdt</w:t>
      </w:r>
      <w:proofErr w:type="spellEnd"/>
      <w:r>
        <w:t xml:space="preserve"> leben in </w:t>
      </w:r>
      <w:proofErr w:type="spellStart"/>
      <w:r>
        <w:t>ewigkait</w:t>
      </w:r>
      <w:proofErr w:type="spellEnd"/>
      <w:r>
        <w:t xml:space="preserve">. </w:t>
      </w:r>
    </w:p>
    <w:p w:rsidR="008D4A6A" w:rsidRDefault="008D4A6A" w:rsidP="008D4A6A">
      <w:pPr>
        <w:pStyle w:val="StandardWeb"/>
      </w:pPr>
      <w:r>
        <w:rPr>
          <w:rStyle w:val="Fett"/>
        </w:rPr>
        <w:t xml:space="preserve">Credo in </w:t>
      </w:r>
      <w:proofErr w:type="spellStart"/>
      <w:r>
        <w:rPr>
          <w:rStyle w:val="Fett"/>
        </w:rPr>
        <w:t>vnum</w:t>
      </w:r>
      <w:proofErr w:type="spellEnd"/>
      <w:r>
        <w:rPr>
          <w:rStyle w:val="Fett"/>
        </w:rPr>
        <w:t xml:space="preserve"> </w:t>
      </w:r>
      <w:proofErr w:type="spellStart"/>
      <w:r>
        <w:rPr>
          <w:rStyle w:val="Fett"/>
        </w:rPr>
        <w:t>deum</w:t>
      </w:r>
      <w:proofErr w:type="spellEnd"/>
      <w:r>
        <w:rPr>
          <w:rStyle w:val="Fett"/>
        </w:rPr>
        <w:t xml:space="preserve">. Der </w:t>
      </w:r>
      <w:proofErr w:type="spellStart"/>
      <w:r>
        <w:rPr>
          <w:rStyle w:val="Fett"/>
        </w:rPr>
        <w:t>gemayn</w:t>
      </w:r>
      <w:proofErr w:type="spellEnd"/>
      <w:r>
        <w:rPr>
          <w:rStyle w:val="Fett"/>
        </w:rPr>
        <w:t xml:space="preserve"> glaub.</w:t>
      </w:r>
      <w:r>
        <w:t xml:space="preserve"> </w:t>
      </w:r>
    </w:p>
    <w:p w:rsidR="008D4A6A" w:rsidRDefault="008D4A6A" w:rsidP="008D4A6A">
      <w:pPr>
        <w:pStyle w:val="StandardWeb"/>
      </w:pPr>
      <w:proofErr w:type="spellStart"/>
      <w:r>
        <w:t>ICh</w:t>
      </w:r>
      <w:proofErr w:type="spellEnd"/>
      <w:r>
        <w:t xml:space="preserve"> </w:t>
      </w:r>
      <w:proofErr w:type="spellStart"/>
      <w:r>
        <w:t>gelaub</w:t>
      </w:r>
      <w:proofErr w:type="spellEnd"/>
      <w:r>
        <w:t xml:space="preserve"> </w:t>
      </w:r>
      <w:proofErr w:type="spellStart"/>
      <w:r>
        <w:t>inn</w:t>
      </w:r>
      <w:proofErr w:type="spellEnd"/>
      <w:r>
        <w:t xml:space="preserve"> </w:t>
      </w:r>
      <w:proofErr w:type="spellStart"/>
      <w:r>
        <w:t>ainen</w:t>
      </w:r>
      <w:proofErr w:type="spellEnd"/>
      <w:r>
        <w:t xml:space="preserve"> </w:t>
      </w:r>
      <w:proofErr w:type="spellStart"/>
      <w:r>
        <w:t>Got</w:t>
      </w:r>
      <w:proofErr w:type="spellEnd"/>
      <w:r>
        <w:t xml:space="preserve">/ den </w:t>
      </w:r>
      <w:proofErr w:type="spellStart"/>
      <w:r>
        <w:t>almechtigen</w:t>
      </w:r>
      <w:proofErr w:type="spellEnd"/>
      <w:r>
        <w:t xml:space="preserve"> </w:t>
      </w:r>
      <w:proofErr w:type="spellStart"/>
      <w:r>
        <w:t>vatter</w:t>
      </w:r>
      <w:proofErr w:type="spellEnd"/>
      <w:r>
        <w:t xml:space="preserve">/ den </w:t>
      </w:r>
      <w:proofErr w:type="spellStart"/>
      <w:r>
        <w:t>schöpffer</w:t>
      </w:r>
      <w:proofErr w:type="spellEnd"/>
      <w:r>
        <w:t xml:space="preserve"> des </w:t>
      </w:r>
      <w:proofErr w:type="spellStart"/>
      <w:r>
        <w:t>hymels</w:t>
      </w:r>
      <w:proofErr w:type="spellEnd"/>
      <w:r>
        <w:t xml:space="preserve"> </w:t>
      </w:r>
      <w:proofErr w:type="spellStart"/>
      <w:r>
        <w:t>vnd</w:t>
      </w:r>
      <w:proofErr w:type="spellEnd"/>
      <w:r>
        <w:t xml:space="preserve"> der erden/ aller sichtbaren </w:t>
      </w:r>
      <w:proofErr w:type="spellStart"/>
      <w:r>
        <w:t>vnd</w:t>
      </w:r>
      <w:proofErr w:type="spellEnd"/>
      <w:r>
        <w:t xml:space="preserve"> </w:t>
      </w:r>
      <w:proofErr w:type="spellStart"/>
      <w:r>
        <w:t>vnsichtbaren</w:t>
      </w:r>
      <w:proofErr w:type="spellEnd"/>
      <w:r>
        <w:t xml:space="preserve"> ding/ </w:t>
      </w:r>
      <w:proofErr w:type="spellStart"/>
      <w:r>
        <w:t>Vnd</w:t>
      </w:r>
      <w:proofErr w:type="spellEnd"/>
      <w:r>
        <w:t xml:space="preserve"> in </w:t>
      </w:r>
      <w:proofErr w:type="spellStart"/>
      <w:r>
        <w:t>ainen</w:t>
      </w:r>
      <w:proofErr w:type="spellEnd"/>
      <w:r>
        <w:t xml:space="preserve"> </w:t>
      </w:r>
      <w:proofErr w:type="spellStart"/>
      <w:r>
        <w:t>herrn</w:t>
      </w:r>
      <w:proofErr w:type="spellEnd"/>
      <w:r>
        <w:t xml:space="preserve"> </w:t>
      </w:r>
      <w:proofErr w:type="spellStart"/>
      <w:r>
        <w:t>Jhesum</w:t>
      </w:r>
      <w:proofErr w:type="spellEnd"/>
      <w:r>
        <w:t xml:space="preserve"> Christ/ den Sun Gottes/ den eingebornen/ den </w:t>
      </w:r>
      <w:proofErr w:type="spellStart"/>
      <w:r>
        <w:t>geborn</w:t>
      </w:r>
      <w:proofErr w:type="spellEnd"/>
      <w:r>
        <w:t xml:space="preserve"> vom </w:t>
      </w:r>
      <w:proofErr w:type="spellStart"/>
      <w:r>
        <w:t>vatter</w:t>
      </w:r>
      <w:proofErr w:type="spellEnd"/>
      <w:r>
        <w:t xml:space="preserve">/ vor aller </w:t>
      </w:r>
      <w:proofErr w:type="spellStart"/>
      <w:r>
        <w:t>welt</w:t>
      </w:r>
      <w:proofErr w:type="spellEnd"/>
      <w:r>
        <w:t xml:space="preserve">/ den Gott von </w:t>
      </w:r>
      <w:proofErr w:type="spellStart"/>
      <w:r>
        <w:t>Got</w:t>
      </w:r>
      <w:proofErr w:type="spellEnd"/>
      <w:r>
        <w:t xml:space="preserve">/ das </w:t>
      </w:r>
      <w:proofErr w:type="spellStart"/>
      <w:r>
        <w:t>liecht</w:t>
      </w:r>
      <w:proofErr w:type="spellEnd"/>
      <w:r>
        <w:t xml:space="preserve"> vom </w:t>
      </w:r>
      <w:proofErr w:type="spellStart"/>
      <w:r>
        <w:t>liecht</w:t>
      </w:r>
      <w:proofErr w:type="spellEnd"/>
      <w:r>
        <w:t xml:space="preserve">/ den waren </w:t>
      </w:r>
      <w:proofErr w:type="spellStart"/>
      <w:r>
        <w:t>got</w:t>
      </w:r>
      <w:proofErr w:type="spellEnd"/>
      <w:r>
        <w:t xml:space="preserve"> vom waren </w:t>
      </w:r>
      <w:proofErr w:type="spellStart"/>
      <w:r>
        <w:t>got</w:t>
      </w:r>
      <w:proofErr w:type="spellEnd"/>
      <w:r>
        <w:t xml:space="preserve">/ den </w:t>
      </w:r>
      <w:proofErr w:type="spellStart"/>
      <w:r>
        <w:t>gebofren</w:t>
      </w:r>
      <w:proofErr w:type="spellEnd"/>
      <w:r>
        <w:t xml:space="preserve"> </w:t>
      </w:r>
      <w:proofErr w:type="spellStart"/>
      <w:r>
        <w:t>nit</w:t>
      </w:r>
      <w:proofErr w:type="spellEnd"/>
      <w:r>
        <w:t xml:space="preserve"> der gemacht ist/ in </w:t>
      </w:r>
      <w:proofErr w:type="spellStart"/>
      <w:r>
        <w:t>aynig</w:t>
      </w:r>
      <w:proofErr w:type="spellEnd"/>
      <w:r>
        <w:t xml:space="preserve"> </w:t>
      </w:r>
      <w:proofErr w:type="spellStart"/>
      <w:r>
        <w:t>wesens</w:t>
      </w:r>
      <w:proofErr w:type="spellEnd"/>
      <w:r>
        <w:t xml:space="preserve"> </w:t>
      </w:r>
      <w:proofErr w:type="spellStart"/>
      <w:r>
        <w:t>vaters</w:t>
      </w:r>
      <w:proofErr w:type="spellEnd"/>
      <w:r>
        <w:t xml:space="preserve">/ durch </w:t>
      </w:r>
      <w:proofErr w:type="spellStart"/>
      <w:r>
        <w:t>wölchen</w:t>
      </w:r>
      <w:proofErr w:type="spellEnd"/>
      <w:r>
        <w:t xml:space="preserve"> alle ding worden </w:t>
      </w:r>
      <w:proofErr w:type="spellStart"/>
      <w:r>
        <w:t>seynd</w:t>
      </w:r>
      <w:proofErr w:type="spellEnd"/>
      <w:r>
        <w:t xml:space="preserve">/ Der </w:t>
      </w:r>
      <w:proofErr w:type="spellStart"/>
      <w:r>
        <w:t>vmb</w:t>
      </w:r>
      <w:proofErr w:type="spellEnd"/>
      <w:r>
        <w:t xml:space="preserve"> </w:t>
      </w:r>
      <w:proofErr w:type="spellStart"/>
      <w:r>
        <w:t>vnser</w:t>
      </w:r>
      <w:proofErr w:type="spellEnd"/>
      <w:r>
        <w:t xml:space="preserve"> </w:t>
      </w:r>
      <w:proofErr w:type="spellStart"/>
      <w:r>
        <w:t>menschen</w:t>
      </w:r>
      <w:proofErr w:type="spellEnd"/>
      <w:r>
        <w:t xml:space="preserve">/ </w:t>
      </w:r>
      <w:proofErr w:type="spellStart"/>
      <w:r>
        <w:t>vnd</w:t>
      </w:r>
      <w:proofErr w:type="spellEnd"/>
      <w:r>
        <w:t xml:space="preserve"> </w:t>
      </w:r>
      <w:proofErr w:type="spellStart"/>
      <w:r>
        <w:t>vmb</w:t>
      </w:r>
      <w:proofErr w:type="spellEnd"/>
      <w:r>
        <w:t xml:space="preserve"> </w:t>
      </w:r>
      <w:proofErr w:type="spellStart"/>
      <w:r>
        <w:t>vnsers</w:t>
      </w:r>
      <w:proofErr w:type="spellEnd"/>
      <w:r>
        <w:t xml:space="preserve"> </w:t>
      </w:r>
      <w:proofErr w:type="spellStart"/>
      <w:r>
        <w:t>hayls</w:t>
      </w:r>
      <w:proofErr w:type="spellEnd"/>
      <w:r>
        <w:t xml:space="preserve"> willen/ </w:t>
      </w:r>
      <w:proofErr w:type="spellStart"/>
      <w:r>
        <w:t>gestigen</w:t>
      </w:r>
      <w:proofErr w:type="spellEnd"/>
      <w:r>
        <w:t xml:space="preserve"> ist von </w:t>
      </w:r>
      <w:proofErr w:type="spellStart"/>
      <w:r>
        <w:t>hymeln</w:t>
      </w:r>
      <w:proofErr w:type="spellEnd"/>
      <w:r>
        <w:t xml:space="preserve">/ </w:t>
      </w:r>
      <w:proofErr w:type="spellStart"/>
      <w:r>
        <w:t>vnd</w:t>
      </w:r>
      <w:proofErr w:type="spellEnd"/>
      <w:r>
        <w:t xml:space="preserve"> ist </w:t>
      </w:r>
      <w:proofErr w:type="spellStart"/>
      <w:r>
        <w:t>flaisch</w:t>
      </w:r>
      <w:proofErr w:type="spellEnd"/>
      <w:r>
        <w:t xml:space="preserve"> worden vom </w:t>
      </w:r>
      <w:proofErr w:type="spellStart"/>
      <w:r>
        <w:t>hayligen</w:t>
      </w:r>
      <w:proofErr w:type="spellEnd"/>
      <w:r>
        <w:t xml:space="preserve"> </w:t>
      </w:r>
      <w:proofErr w:type="spellStart"/>
      <w:r>
        <w:t>gayst</w:t>
      </w:r>
      <w:proofErr w:type="spellEnd"/>
      <w:r>
        <w:t xml:space="preserve">/ </w:t>
      </w:r>
      <w:proofErr w:type="spellStart"/>
      <w:r>
        <w:t>Vnd</w:t>
      </w:r>
      <w:proofErr w:type="spellEnd"/>
      <w:r>
        <w:t xml:space="preserve"> </w:t>
      </w:r>
      <w:proofErr w:type="spellStart"/>
      <w:r>
        <w:t>auß</w:t>
      </w:r>
      <w:proofErr w:type="spellEnd"/>
      <w:r>
        <w:t xml:space="preserve"> Maria der </w:t>
      </w:r>
      <w:proofErr w:type="spellStart"/>
      <w:r>
        <w:t>Junckfrawen</w:t>
      </w:r>
      <w:proofErr w:type="spellEnd"/>
      <w:r>
        <w:t xml:space="preserve"> </w:t>
      </w:r>
      <w:proofErr w:type="spellStart"/>
      <w:r>
        <w:t>mensch</w:t>
      </w:r>
      <w:proofErr w:type="spellEnd"/>
      <w:r>
        <w:t xml:space="preserve"> worden ist. Auch </w:t>
      </w:r>
      <w:proofErr w:type="spellStart"/>
      <w:r>
        <w:t>gecreütziget</w:t>
      </w:r>
      <w:proofErr w:type="spellEnd"/>
      <w:r>
        <w:t xml:space="preserve"> für </w:t>
      </w:r>
      <w:proofErr w:type="spellStart"/>
      <w:r>
        <w:t>vns</w:t>
      </w:r>
      <w:proofErr w:type="spellEnd"/>
      <w:r>
        <w:t xml:space="preserve">/ </w:t>
      </w:r>
      <w:proofErr w:type="spellStart"/>
      <w:r>
        <w:t>vnder</w:t>
      </w:r>
      <w:proofErr w:type="spellEnd"/>
      <w:r>
        <w:t xml:space="preserve"> Pontio Pilato gelitten/ </w:t>
      </w:r>
      <w:proofErr w:type="spellStart"/>
      <w:r>
        <w:t>vnd</w:t>
      </w:r>
      <w:proofErr w:type="spellEnd"/>
      <w:r>
        <w:t xml:space="preserve"> begraben ist. Zu dem </w:t>
      </w:r>
      <w:proofErr w:type="spellStart"/>
      <w:r>
        <w:t>aufferstanden</w:t>
      </w:r>
      <w:proofErr w:type="spellEnd"/>
      <w:r>
        <w:t xml:space="preserve"> am dritten tag/ nach der </w:t>
      </w:r>
      <w:proofErr w:type="spellStart"/>
      <w:r>
        <w:t>geschrifft</w:t>
      </w:r>
      <w:proofErr w:type="spellEnd"/>
      <w:r>
        <w:t xml:space="preserve">/ </w:t>
      </w:r>
      <w:proofErr w:type="spellStart"/>
      <w:r>
        <w:t>Vnd</w:t>
      </w:r>
      <w:proofErr w:type="spellEnd"/>
      <w:r>
        <w:t xml:space="preserve"> </w:t>
      </w:r>
      <w:proofErr w:type="spellStart"/>
      <w:r>
        <w:t>auffgestigen</w:t>
      </w:r>
      <w:proofErr w:type="spellEnd"/>
      <w:r>
        <w:t xml:space="preserve"> zum </w:t>
      </w:r>
      <w:proofErr w:type="spellStart"/>
      <w:r>
        <w:t>hymel</w:t>
      </w:r>
      <w:proofErr w:type="spellEnd"/>
      <w:r>
        <w:t xml:space="preserve">/ sitzet zur gerechten des </w:t>
      </w:r>
      <w:proofErr w:type="spellStart"/>
      <w:r>
        <w:t>vatters</w:t>
      </w:r>
      <w:proofErr w:type="spellEnd"/>
      <w:r>
        <w:t xml:space="preserve">/ </w:t>
      </w:r>
      <w:proofErr w:type="spellStart"/>
      <w:r>
        <w:t>Vnd</w:t>
      </w:r>
      <w:proofErr w:type="spellEnd"/>
      <w:r>
        <w:t xml:space="preserve"> </w:t>
      </w:r>
      <w:proofErr w:type="spellStart"/>
      <w:r>
        <w:t>weyters</w:t>
      </w:r>
      <w:proofErr w:type="spellEnd"/>
      <w:r>
        <w:t xml:space="preserve"> </w:t>
      </w:r>
      <w:proofErr w:type="spellStart"/>
      <w:r>
        <w:t>zukünfftig</w:t>
      </w:r>
      <w:proofErr w:type="spellEnd"/>
      <w:r>
        <w:t xml:space="preserve"> ist/ </w:t>
      </w:r>
      <w:proofErr w:type="spellStart"/>
      <w:r>
        <w:t>mitt</w:t>
      </w:r>
      <w:proofErr w:type="spellEnd"/>
      <w:r>
        <w:t xml:space="preserve"> </w:t>
      </w:r>
      <w:proofErr w:type="spellStart"/>
      <w:r>
        <w:t>breyß</w:t>
      </w:r>
      <w:proofErr w:type="spellEnd"/>
      <w:r>
        <w:t xml:space="preserve">/ zu </w:t>
      </w:r>
      <w:proofErr w:type="spellStart"/>
      <w:r>
        <w:t>vrtalyen</w:t>
      </w:r>
      <w:proofErr w:type="spellEnd"/>
      <w:r>
        <w:t xml:space="preserve"> lebendig </w:t>
      </w:r>
      <w:proofErr w:type="spellStart"/>
      <w:r>
        <w:t>vnd</w:t>
      </w:r>
      <w:proofErr w:type="spellEnd"/>
      <w:r>
        <w:t xml:space="preserve"> todten/ </w:t>
      </w:r>
      <w:proofErr w:type="spellStart"/>
      <w:r>
        <w:t>Wölches</w:t>
      </w:r>
      <w:proofErr w:type="spellEnd"/>
      <w:r>
        <w:t xml:space="preserve"> </w:t>
      </w:r>
      <w:proofErr w:type="spellStart"/>
      <w:r>
        <w:t>reych</w:t>
      </w:r>
      <w:proofErr w:type="spellEnd"/>
      <w:r>
        <w:t xml:space="preserve"> </w:t>
      </w:r>
      <w:proofErr w:type="spellStart"/>
      <w:r>
        <w:t>kain</w:t>
      </w:r>
      <w:proofErr w:type="spellEnd"/>
      <w:r>
        <w:t xml:space="preserve"> end </w:t>
      </w:r>
      <w:proofErr w:type="spellStart"/>
      <w:r>
        <w:t>wirdt</w:t>
      </w:r>
      <w:proofErr w:type="spellEnd"/>
      <w:r>
        <w:t xml:space="preserve"> haben. Ich glaub in den </w:t>
      </w:r>
      <w:proofErr w:type="spellStart"/>
      <w:r>
        <w:t>hayligen</w:t>
      </w:r>
      <w:proofErr w:type="spellEnd"/>
      <w:r>
        <w:t xml:space="preserve"> </w:t>
      </w:r>
      <w:proofErr w:type="spellStart"/>
      <w:r>
        <w:t>gayst</w:t>
      </w:r>
      <w:proofErr w:type="spellEnd"/>
      <w:r>
        <w:t xml:space="preserve">/ den </w:t>
      </w:r>
      <w:proofErr w:type="spellStart"/>
      <w:r>
        <w:t>herren</w:t>
      </w:r>
      <w:proofErr w:type="spellEnd"/>
      <w:r>
        <w:t xml:space="preserve"> den lebmachenden/ der vom </w:t>
      </w:r>
      <w:proofErr w:type="spellStart"/>
      <w:r>
        <w:t>vatter</w:t>
      </w:r>
      <w:proofErr w:type="spellEnd"/>
      <w:r>
        <w:t xml:space="preserve"> </w:t>
      </w:r>
      <w:proofErr w:type="spellStart"/>
      <w:r>
        <w:t>vnd</w:t>
      </w:r>
      <w:proofErr w:type="spellEnd"/>
      <w:r>
        <w:t xml:space="preserve"> Sun </w:t>
      </w:r>
      <w:proofErr w:type="spellStart"/>
      <w:r>
        <w:t>außgeet</w:t>
      </w:r>
      <w:proofErr w:type="spellEnd"/>
      <w:r>
        <w:t xml:space="preserve">/ </w:t>
      </w:r>
      <w:proofErr w:type="spellStart"/>
      <w:r>
        <w:t>sampt</w:t>
      </w:r>
      <w:proofErr w:type="spellEnd"/>
      <w:r>
        <w:t xml:space="preserve"> </w:t>
      </w:r>
      <w:proofErr w:type="spellStart"/>
      <w:r>
        <w:t>wirdt</w:t>
      </w:r>
      <w:proofErr w:type="spellEnd"/>
      <w:r>
        <w:t xml:space="preserve"> angebet </w:t>
      </w:r>
      <w:proofErr w:type="spellStart"/>
      <w:r>
        <w:t>vnd</w:t>
      </w:r>
      <w:proofErr w:type="spellEnd"/>
      <w:r>
        <w:t xml:space="preserve"> </w:t>
      </w:r>
      <w:proofErr w:type="spellStart"/>
      <w:r>
        <w:t>berumbt</w:t>
      </w:r>
      <w:proofErr w:type="spellEnd"/>
      <w:r>
        <w:t xml:space="preserve">/ der </w:t>
      </w:r>
      <w:proofErr w:type="spellStart"/>
      <w:r>
        <w:t>geredt</w:t>
      </w:r>
      <w:proofErr w:type="spellEnd"/>
      <w:r>
        <w:t xml:space="preserve"> hat durch die Propheten. Ich glaub </w:t>
      </w:r>
      <w:proofErr w:type="spellStart"/>
      <w:r>
        <w:t>ain</w:t>
      </w:r>
      <w:proofErr w:type="spellEnd"/>
      <w:r>
        <w:t xml:space="preserve"> </w:t>
      </w:r>
      <w:proofErr w:type="spellStart"/>
      <w:r>
        <w:t>haylig</w:t>
      </w:r>
      <w:proofErr w:type="spellEnd"/>
      <w:r>
        <w:t xml:space="preserve"> </w:t>
      </w:r>
      <w:proofErr w:type="spellStart"/>
      <w:r>
        <w:t>gemayn</w:t>
      </w:r>
      <w:proofErr w:type="spellEnd"/>
      <w:r>
        <w:t xml:space="preserve"> Apostel Kirche/ Ich </w:t>
      </w:r>
      <w:proofErr w:type="spellStart"/>
      <w:r>
        <w:t>vergihe</w:t>
      </w:r>
      <w:proofErr w:type="spellEnd"/>
      <w:r>
        <w:t xml:space="preserve"> </w:t>
      </w:r>
      <w:proofErr w:type="spellStart"/>
      <w:r>
        <w:t>ain</w:t>
      </w:r>
      <w:proofErr w:type="spellEnd"/>
      <w:r>
        <w:t xml:space="preserve"> Tauff/ zu </w:t>
      </w:r>
      <w:proofErr w:type="spellStart"/>
      <w:r>
        <w:t>verzeyhung</w:t>
      </w:r>
      <w:proofErr w:type="spellEnd"/>
      <w:r>
        <w:t xml:space="preserve"> der </w:t>
      </w:r>
      <w:proofErr w:type="spellStart"/>
      <w:r>
        <w:t>sünde</w:t>
      </w:r>
      <w:proofErr w:type="spellEnd"/>
      <w:r>
        <w:t xml:space="preserve">/ </w:t>
      </w:r>
      <w:proofErr w:type="spellStart"/>
      <w:r>
        <w:t>vnd</w:t>
      </w:r>
      <w:proofErr w:type="spellEnd"/>
      <w:r>
        <w:t xml:space="preserve"> </w:t>
      </w:r>
      <w:proofErr w:type="spellStart"/>
      <w:r>
        <w:t>verhof</w:t>
      </w:r>
      <w:proofErr w:type="spellEnd"/>
      <w:r>
        <w:t xml:space="preserve"> die </w:t>
      </w:r>
      <w:proofErr w:type="spellStart"/>
      <w:r>
        <w:t>aufferstende</w:t>
      </w:r>
      <w:proofErr w:type="spellEnd"/>
      <w:r>
        <w:t xml:space="preserve"> der todten. </w:t>
      </w:r>
      <w:proofErr w:type="spellStart"/>
      <w:r>
        <w:t>Vnd</w:t>
      </w:r>
      <w:proofErr w:type="spellEnd"/>
      <w:r>
        <w:t xml:space="preserve"> das leben der </w:t>
      </w:r>
      <w:proofErr w:type="spellStart"/>
      <w:r>
        <w:t>zukünfftigen</w:t>
      </w:r>
      <w:proofErr w:type="spellEnd"/>
      <w:r>
        <w:t xml:space="preserve"> </w:t>
      </w:r>
      <w:proofErr w:type="spellStart"/>
      <w:r>
        <w:t>welt</w:t>
      </w:r>
      <w:proofErr w:type="spellEnd"/>
      <w:r>
        <w:t xml:space="preserve"> Amen. </w:t>
      </w:r>
    </w:p>
    <w:p w:rsidR="008D4A6A" w:rsidRDefault="008D4A6A" w:rsidP="008D4A6A">
      <w:pPr>
        <w:pStyle w:val="StandardWeb"/>
      </w:pPr>
      <w:r>
        <w:rPr>
          <w:rStyle w:val="Fett"/>
        </w:rPr>
        <w:t xml:space="preserve">Hienach pflegen </w:t>
      </w:r>
      <w:proofErr w:type="spellStart"/>
      <w:r>
        <w:rPr>
          <w:rStyle w:val="Fett"/>
        </w:rPr>
        <w:t>sy</w:t>
      </w:r>
      <w:proofErr w:type="spellEnd"/>
      <w:r>
        <w:rPr>
          <w:rStyle w:val="Fett"/>
        </w:rPr>
        <w:t xml:space="preserve"> gegen dem </w:t>
      </w:r>
      <w:proofErr w:type="spellStart"/>
      <w:r>
        <w:rPr>
          <w:rStyle w:val="Fett"/>
        </w:rPr>
        <w:t>volck</w:t>
      </w:r>
      <w:proofErr w:type="spellEnd"/>
      <w:r>
        <w:rPr>
          <w:rStyle w:val="Fett"/>
        </w:rPr>
        <w:t xml:space="preserve"> sagen/ Also.</w:t>
      </w:r>
      <w:r>
        <w:t xml:space="preserve"> </w:t>
      </w:r>
    </w:p>
    <w:p w:rsidR="008D4A6A" w:rsidRDefault="008D4A6A" w:rsidP="008D4A6A">
      <w:pPr>
        <w:pStyle w:val="StandardWeb"/>
      </w:pPr>
      <w:proofErr w:type="spellStart"/>
      <w:r>
        <w:t>LIeben</w:t>
      </w:r>
      <w:proofErr w:type="spellEnd"/>
      <w:r>
        <w:t xml:space="preserve"> Brüder </w:t>
      </w:r>
      <w:proofErr w:type="spellStart"/>
      <w:r>
        <w:t>vnnd</w:t>
      </w:r>
      <w:proofErr w:type="spellEnd"/>
      <w:r>
        <w:t xml:space="preserve"> </w:t>
      </w:r>
      <w:proofErr w:type="spellStart"/>
      <w:r>
        <w:t>schwestern</w:t>
      </w:r>
      <w:proofErr w:type="spellEnd"/>
      <w:r>
        <w:t xml:space="preserve">/ bitten </w:t>
      </w:r>
      <w:proofErr w:type="spellStart"/>
      <w:r>
        <w:t>gott</w:t>
      </w:r>
      <w:proofErr w:type="spellEnd"/>
      <w:r>
        <w:t xml:space="preserve"> den </w:t>
      </w:r>
      <w:proofErr w:type="spellStart"/>
      <w:r>
        <w:t>vatter</w:t>
      </w:r>
      <w:proofErr w:type="spellEnd"/>
      <w:r>
        <w:t xml:space="preserve">/ durch </w:t>
      </w:r>
      <w:proofErr w:type="spellStart"/>
      <w:r>
        <w:t>vnsern</w:t>
      </w:r>
      <w:proofErr w:type="spellEnd"/>
      <w:r>
        <w:t xml:space="preserve"> </w:t>
      </w:r>
      <w:proofErr w:type="spellStart"/>
      <w:r>
        <w:t>herren</w:t>
      </w:r>
      <w:proofErr w:type="spellEnd"/>
      <w:r>
        <w:t xml:space="preserve"> </w:t>
      </w:r>
      <w:proofErr w:type="spellStart"/>
      <w:r>
        <w:t>Jhesum</w:t>
      </w:r>
      <w:proofErr w:type="spellEnd"/>
      <w:r>
        <w:t xml:space="preserve"> Christum/ das er </w:t>
      </w:r>
      <w:proofErr w:type="spellStart"/>
      <w:r>
        <w:t>vnns</w:t>
      </w:r>
      <w:proofErr w:type="spellEnd"/>
      <w:r>
        <w:t xml:space="preserve"> den </w:t>
      </w:r>
      <w:proofErr w:type="spellStart"/>
      <w:r>
        <w:t>hailigen</w:t>
      </w:r>
      <w:proofErr w:type="spellEnd"/>
      <w:r>
        <w:t xml:space="preserve"> </w:t>
      </w:r>
      <w:proofErr w:type="spellStart"/>
      <w:r>
        <w:t>gayst</w:t>
      </w:r>
      <w:proofErr w:type="spellEnd"/>
      <w:r>
        <w:t xml:space="preserve"> den </w:t>
      </w:r>
      <w:proofErr w:type="spellStart"/>
      <w:r>
        <w:t>tröster</w:t>
      </w:r>
      <w:proofErr w:type="spellEnd"/>
      <w:r>
        <w:t xml:space="preserve"> zu schicke/ das er mache </w:t>
      </w:r>
      <w:proofErr w:type="spellStart"/>
      <w:r>
        <w:t>vnser</w:t>
      </w:r>
      <w:proofErr w:type="spellEnd"/>
      <w:r>
        <w:t xml:space="preserve"> </w:t>
      </w:r>
      <w:proofErr w:type="spellStart"/>
      <w:r>
        <w:t>leyb</w:t>
      </w:r>
      <w:proofErr w:type="spellEnd"/>
      <w:r>
        <w:t xml:space="preserve"> zu </w:t>
      </w:r>
      <w:proofErr w:type="spellStart"/>
      <w:r>
        <w:t>ainem</w:t>
      </w:r>
      <w:proofErr w:type="spellEnd"/>
      <w:r>
        <w:t xml:space="preserve"> lebendigen </w:t>
      </w:r>
      <w:proofErr w:type="spellStart"/>
      <w:r>
        <w:t>wolgefelligen</w:t>
      </w:r>
      <w:proofErr w:type="spellEnd"/>
      <w:r>
        <w:t xml:space="preserve"> </w:t>
      </w:r>
      <w:proofErr w:type="spellStart"/>
      <w:r>
        <w:t>opffer</w:t>
      </w:r>
      <w:proofErr w:type="spellEnd"/>
      <w:r>
        <w:t xml:space="preserve">/ das da ist der </w:t>
      </w:r>
      <w:proofErr w:type="spellStart"/>
      <w:r>
        <w:t>vernünfftig</w:t>
      </w:r>
      <w:proofErr w:type="spellEnd"/>
      <w:r>
        <w:t xml:space="preserve"> Gotts dienst/ der Gott </w:t>
      </w:r>
      <w:proofErr w:type="spellStart"/>
      <w:r>
        <w:t>gefellt</w:t>
      </w:r>
      <w:proofErr w:type="spellEnd"/>
      <w:r>
        <w:t xml:space="preserve">/ das </w:t>
      </w:r>
      <w:proofErr w:type="spellStart"/>
      <w:r>
        <w:t>beschehe</w:t>
      </w:r>
      <w:proofErr w:type="spellEnd"/>
      <w:r>
        <w:t xml:space="preserve"> </w:t>
      </w:r>
      <w:proofErr w:type="spellStart"/>
      <w:r>
        <w:t>vnns</w:t>
      </w:r>
      <w:proofErr w:type="spellEnd"/>
      <w:r>
        <w:t xml:space="preserve"> allen. Amen. </w:t>
      </w:r>
    </w:p>
    <w:p w:rsidR="008D4A6A" w:rsidRDefault="008D4A6A" w:rsidP="008D4A6A">
      <w:pPr>
        <w:pStyle w:val="StandardWeb"/>
      </w:pPr>
      <w:r>
        <w:rPr>
          <w:rStyle w:val="Fett"/>
        </w:rPr>
        <w:t xml:space="preserve">Der </w:t>
      </w:r>
      <w:proofErr w:type="spellStart"/>
      <w:r>
        <w:rPr>
          <w:rStyle w:val="Fett"/>
        </w:rPr>
        <w:t>herr</w:t>
      </w:r>
      <w:proofErr w:type="spellEnd"/>
      <w:r>
        <w:rPr>
          <w:rStyle w:val="Fett"/>
        </w:rPr>
        <w:t xml:space="preserve"> sey mit </w:t>
      </w:r>
      <w:proofErr w:type="spellStart"/>
      <w:r>
        <w:rPr>
          <w:rStyle w:val="Fett"/>
        </w:rPr>
        <w:t>eüch</w:t>
      </w:r>
      <w:proofErr w:type="spellEnd"/>
      <w:r>
        <w:rPr>
          <w:rStyle w:val="Fett"/>
        </w:rPr>
        <w:t>.</w:t>
      </w:r>
      <w:r>
        <w:t xml:space="preserve"> </w:t>
      </w:r>
    </w:p>
    <w:p w:rsidR="008D4A6A" w:rsidRDefault="008D4A6A" w:rsidP="008D4A6A">
      <w:pPr>
        <w:pStyle w:val="StandardWeb"/>
      </w:pPr>
      <w:proofErr w:type="spellStart"/>
      <w:r>
        <w:rPr>
          <w:rStyle w:val="Fett"/>
        </w:rPr>
        <w:t>Vorred</w:t>
      </w:r>
      <w:proofErr w:type="spellEnd"/>
      <w:r>
        <w:rPr>
          <w:rStyle w:val="Fett"/>
        </w:rPr>
        <w:t>.</w:t>
      </w:r>
      <w:r>
        <w:br/>
      </w:r>
      <w:proofErr w:type="spellStart"/>
      <w:r>
        <w:rPr>
          <w:rStyle w:val="Fett"/>
        </w:rPr>
        <w:t>Erhebbt</w:t>
      </w:r>
      <w:proofErr w:type="spellEnd"/>
      <w:r>
        <w:rPr>
          <w:rStyle w:val="Fett"/>
        </w:rPr>
        <w:t xml:space="preserve"> </w:t>
      </w:r>
      <w:proofErr w:type="spellStart"/>
      <w:r>
        <w:rPr>
          <w:rStyle w:val="Fett"/>
        </w:rPr>
        <w:t>ewere</w:t>
      </w:r>
      <w:proofErr w:type="spellEnd"/>
      <w:r>
        <w:rPr>
          <w:rStyle w:val="Fett"/>
        </w:rPr>
        <w:t xml:space="preserve"> </w:t>
      </w:r>
      <w:proofErr w:type="spellStart"/>
      <w:r>
        <w:rPr>
          <w:rStyle w:val="Fett"/>
        </w:rPr>
        <w:t>hertzen</w:t>
      </w:r>
      <w:proofErr w:type="spellEnd"/>
      <w:r>
        <w:rPr>
          <w:rStyle w:val="Fett"/>
        </w:rPr>
        <w:t>.</w:t>
      </w:r>
      <w:r>
        <w:t xml:space="preserve"> </w:t>
      </w:r>
    </w:p>
    <w:p w:rsidR="008D4A6A" w:rsidRDefault="008D4A6A" w:rsidP="008D4A6A">
      <w:pPr>
        <w:pStyle w:val="StandardWeb"/>
      </w:pPr>
      <w:r>
        <w:t xml:space="preserve">Sagen </w:t>
      </w:r>
      <w:proofErr w:type="spellStart"/>
      <w:r>
        <w:t>danck</w:t>
      </w:r>
      <w:proofErr w:type="spellEnd"/>
      <w:r>
        <w:t xml:space="preserve"> dem </w:t>
      </w:r>
      <w:proofErr w:type="spellStart"/>
      <w:r>
        <w:t>herren</w:t>
      </w:r>
      <w:proofErr w:type="spellEnd"/>
      <w:r>
        <w:t xml:space="preserve"> </w:t>
      </w:r>
      <w:proofErr w:type="spellStart"/>
      <w:r>
        <w:t>vnserm</w:t>
      </w:r>
      <w:proofErr w:type="spellEnd"/>
      <w:r>
        <w:t xml:space="preserve"> </w:t>
      </w:r>
      <w:proofErr w:type="spellStart"/>
      <w:r>
        <w:t>Got</w:t>
      </w:r>
      <w:proofErr w:type="spellEnd"/>
      <w:r>
        <w:t xml:space="preserve">. Es </w:t>
      </w:r>
      <w:proofErr w:type="spellStart"/>
      <w:r>
        <w:t>gebürt</w:t>
      </w:r>
      <w:proofErr w:type="spellEnd"/>
      <w:r>
        <w:t xml:space="preserve"> sich für war </w:t>
      </w:r>
      <w:proofErr w:type="spellStart"/>
      <w:r>
        <w:t>vnd</w:t>
      </w:r>
      <w:proofErr w:type="spellEnd"/>
      <w:r>
        <w:t xml:space="preserve"> ist </w:t>
      </w:r>
      <w:proofErr w:type="spellStart"/>
      <w:r>
        <w:t>billich</w:t>
      </w:r>
      <w:proofErr w:type="spellEnd"/>
      <w:r>
        <w:t xml:space="preserve">/ recht </w:t>
      </w:r>
      <w:proofErr w:type="spellStart"/>
      <w:r>
        <w:t>vnnd</w:t>
      </w:r>
      <w:proofErr w:type="spellEnd"/>
      <w:r>
        <w:t xml:space="preserve"> </w:t>
      </w:r>
      <w:proofErr w:type="spellStart"/>
      <w:r>
        <w:t>haylasam</w:t>
      </w:r>
      <w:proofErr w:type="spellEnd"/>
      <w:r>
        <w:t xml:space="preserve">/ das wir dir </w:t>
      </w:r>
      <w:proofErr w:type="spellStart"/>
      <w:r>
        <w:t>alweg</w:t>
      </w:r>
      <w:proofErr w:type="spellEnd"/>
      <w:r>
        <w:t xml:space="preserve">/ an allen orten </w:t>
      </w:r>
      <w:proofErr w:type="spellStart"/>
      <w:r>
        <w:t>danck</w:t>
      </w:r>
      <w:proofErr w:type="spellEnd"/>
      <w:r>
        <w:t xml:space="preserve"> sagen O </w:t>
      </w:r>
      <w:proofErr w:type="spellStart"/>
      <w:r>
        <w:t>herr</w:t>
      </w:r>
      <w:proofErr w:type="spellEnd"/>
      <w:r>
        <w:t xml:space="preserve"> </w:t>
      </w:r>
      <w:proofErr w:type="spellStart"/>
      <w:r>
        <w:t>hayliger</w:t>
      </w:r>
      <w:proofErr w:type="spellEnd"/>
      <w:r>
        <w:t xml:space="preserve"> </w:t>
      </w:r>
      <w:proofErr w:type="spellStart"/>
      <w:r>
        <w:t>allmechtiger</w:t>
      </w:r>
      <w:proofErr w:type="spellEnd"/>
      <w:r>
        <w:t xml:space="preserve"> </w:t>
      </w:r>
      <w:proofErr w:type="spellStart"/>
      <w:r>
        <w:t>vatter</w:t>
      </w:r>
      <w:proofErr w:type="spellEnd"/>
      <w:r>
        <w:t xml:space="preserve"> ewiger </w:t>
      </w:r>
      <w:proofErr w:type="spellStart"/>
      <w:r>
        <w:t>Got</w:t>
      </w:r>
      <w:proofErr w:type="spellEnd"/>
      <w:r>
        <w:t xml:space="preserve">/ der du </w:t>
      </w:r>
      <w:proofErr w:type="spellStart"/>
      <w:r>
        <w:t>vnser</w:t>
      </w:r>
      <w:proofErr w:type="spellEnd"/>
      <w:r>
        <w:t xml:space="preserve"> </w:t>
      </w:r>
      <w:proofErr w:type="spellStart"/>
      <w:r>
        <w:t>hail</w:t>
      </w:r>
      <w:proofErr w:type="spellEnd"/>
      <w:r>
        <w:t xml:space="preserve">/ durch das </w:t>
      </w:r>
      <w:proofErr w:type="spellStart"/>
      <w:r>
        <w:t>holtz</w:t>
      </w:r>
      <w:proofErr w:type="spellEnd"/>
      <w:r>
        <w:t xml:space="preserve"> des </w:t>
      </w:r>
      <w:proofErr w:type="spellStart"/>
      <w:r>
        <w:t>Creützs</w:t>
      </w:r>
      <w:proofErr w:type="spellEnd"/>
      <w:r>
        <w:t xml:space="preserve"> </w:t>
      </w:r>
      <w:proofErr w:type="spellStart"/>
      <w:r>
        <w:t>verschaft</w:t>
      </w:r>
      <w:proofErr w:type="spellEnd"/>
      <w:r>
        <w:t xml:space="preserve"> hast </w:t>
      </w:r>
      <w:proofErr w:type="spellStart"/>
      <w:r>
        <w:t>auff</w:t>
      </w:r>
      <w:proofErr w:type="spellEnd"/>
      <w:r>
        <w:t xml:space="preserve"> das das leben von solchem </w:t>
      </w:r>
      <w:proofErr w:type="spellStart"/>
      <w:r>
        <w:t>keme</w:t>
      </w:r>
      <w:proofErr w:type="spellEnd"/>
      <w:r>
        <w:t xml:space="preserve"> on </w:t>
      </w:r>
      <w:proofErr w:type="spellStart"/>
      <w:r>
        <w:t>wöllichem</w:t>
      </w:r>
      <w:proofErr w:type="spellEnd"/>
      <w:r>
        <w:t xml:space="preserve"> der todt </w:t>
      </w:r>
      <w:proofErr w:type="spellStart"/>
      <w:r>
        <w:t>aussgangen</w:t>
      </w:r>
      <w:proofErr w:type="spellEnd"/>
      <w:r>
        <w:t xml:space="preserve"> ist/ </w:t>
      </w:r>
      <w:proofErr w:type="spellStart"/>
      <w:r>
        <w:t>Vnd</w:t>
      </w:r>
      <w:proofErr w:type="spellEnd"/>
      <w:r>
        <w:t xml:space="preserve"> </w:t>
      </w:r>
      <w:proofErr w:type="spellStart"/>
      <w:r>
        <w:t>auff</w:t>
      </w:r>
      <w:proofErr w:type="spellEnd"/>
      <w:r>
        <w:t xml:space="preserve"> das der </w:t>
      </w:r>
      <w:proofErr w:type="spellStart"/>
      <w:r>
        <w:t>feynd</w:t>
      </w:r>
      <w:proofErr w:type="spellEnd"/>
      <w:r>
        <w:t xml:space="preserve">/ so durch des </w:t>
      </w:r>
      <w:proofErr w:type="spellStart"/>
      <w:r>
        <w:t>holtz</w:t>
      </w:r>
      <w:proofErr w:type="spellEnd"/>
      <w:r>
        <w:t xml:space="preserve"> </w:t>
      </w:r>
      <w:proofErr w:type="spellStart"/>
      <w:r>
        <w:t>übertrettung</w:t>
      </w:r>
      <w:proofErr w:type="spellEnd"/>
      <w:r>
        <w:t xml:space="preserve">/ </w:t>
      </w:r>
      <w:proofErr w:type="spellStart"/>
      <w:r>
        <w:t>vnns</w:t>
      </w:r>
      <w:proofErr w:type="spellEnd"/>
      <w:r>
        <w:t xml:space="preserve"> alle in Adam überwunden hat/ wider </w:t>
      </w:r>
      <w:proofErr w:type="spellStart"/>
      <w:r>
        <w:t>auß</w:t>
      </w:r>
      <w:proofErr w:type="spellEnd"/>
      <w:r>
        <w:t xml:space="preserve"> gehorsam/ so am </w:t>
      </w:r>
      <w:proofErr w:type="spellStart"/>
      <w:r>
        <w:t>holtz</w:t>
      </w:r>
      <w:proofErr w:type="spellEnd"/>
      <w:r>
        <w:t xml:space="preserve"> </w:t>
      </w:r>
      <w:proofErr w:type="spellStart"/>
      <w:r>
        <w:t>gelaystet</w:t>
      </w:r>
      <w:proofErr w:type="spellEnd"/>
      <w:r>
        <w:t xml:space="preserve"> ist </w:t>
      </w:r>
      <w:proofErr w:type="spellStart"/>
      <w:r>
        <w:t>bestriten</w:t>
      </w:r>
      <w:proofErr w:type="spellEnd"/>
      <w:r>
        <w:t xml:space="preserve"> wurde/ durch Christum Jesum </w:t>
      </w:r>
      <w:proofErr w:type="spellStart"/>
      <w:r>
        <w:t>vnsern</w:t>
      </w:r>
      <w:proofErr w:type="spellEnd"/>
      <w:r>
        <w:t xml:space="preserve"> </w:t>
      </w:r>
      <w:proofErr w:type="spellStart"/>
      <w:r>
        <w:t>herrn</w:t>
      </w:r>
      <w:proofErr w:type="spellEnd"/>
      <w:r>
        <w:t xml:space="preserve">/ durch </w:t>
      </w:r>
      <w:proofErr w:type="spellStart"/>
      <w:r>
        <w:t>wölliches</w:t>
      </w:r>
      <w:proofErr w:type="spellEnd"/>
      <w:r>
        <w:t xml:space="preserve"> </w:t>
      </w:r>
      <w:proofErr w:type="spellStart"/>
      <w:r>
        <w:t>mayestat</w:t>
      </w:r>
      <w:proofErr w:type="spellEnd"/>
      <w:r>
        <w:t xml:space="preserve"> </w:t>
      </w:r>
      <w:proofErr w:type="spellStart"/>
      <w:r>
        <w:t>vnnd</w:t>
      </w:r>
      <w:proofErr w:type="spellEnd"/>
      <w:r>
        <w:t xml:space="preserve"> </w:t>
      </w:r>
      <w:proofErr w:type="spellStart"/>
      <w:r>
        <w:t>herligkait</w:t>
      </w:r>
      <w:proofErr w:type="spellEnd"/>
      <w:r>
        <w:t xml:space="preserve">/ dich die Engel </w:t>
      </w:r>
      <w:proofErr w:type="spellStart"/>
      <w:r>
        <w:t>vnd</w:t>
      </w:r>
      <w:proofErr w:type="spellEnd"/>
      <w:r>
        <w:t xml:space="preserve"> alle </w:t>
      </w:r>
      <w:proofErr w:type="spellStart"/>
      <w:r>
        <w:t>hymelische</w:t>
      </w:r>
      <w:proofErr w:type="spellEnd"/>
      <w:r>
        <w:t xml:space="preserve"> </w:t>
      </w:r>
      <w:proofErr w:type="spellStart"/>
      <w:r>
        <w:t>Ritterschfft</w:t>
      </w:r>
      <w:proofErr w:type="spellEnd"/>
      <w:r>
        <w:t xml:space="preserve"> loben/ mit gleichem fronlocken </w:t>
      </w:r>
      <w:proofErr w:type="spellStart"/>
      <w:r>
        <w:t>samenthafft</w:t>
      </w:r>
      <w:proofErr w:type="spellEnd"/>
      <w:r>
        <w:t xml:space="preserve"> </w:t>
      </w:r>
      <w:proofErr w:type="spellStart"/>
      <w:r>
        <w:t>rümen</w:t>
      </w:r>
      <w:proofErr w:type="spellEnd"/>
      <w:r>
        <w:t xml:space="preserve"> </w:t>
      </w:r>
      <w:proofErr w:type="spellStart"/>
      <w:r>
        <w:t>vnd</w:t>
      </w:r>
      <w:proofErr w:type="spellEnd"/>
      <w:r>
        <w:t xml:space="preserve"> </w:t>
      </w:r>
      <w:proofErr w:type="spellStart"/>
      <w:r>
        <w:t>breysen</w:t>
      </w:r>
      <w:proofErr w:type="spellEnd"/>
      <w:r>
        <w:t xml:space="preserve">/ Zu </w:t>
      </w:r>
      <w:proofErr w:type="spellStart"/>
      <w:r>
        <w:t>wölchen</w:t>
      </w:r>
      <w:proofErr w:type="spellEnd"/>
      <w:r>
        <w:t xml:space="preserve"> du auch </w:t>
      </w:r>
      <w:proofErr w:type="spellStart"/>
      <w:r>
        <w:t>vnnsere</w:t>
      </w:r>
      <w:proofErr w:type="spellEnd"/>
      <w:r>
        <w:t xml:space="preserve"> </w:t>
      </w:r>
      <w:proofErr w:type="spellStart"/>
      <w:r>
        <w:t>stymmen</w:t>
      </w:r>
      <w:proofErr w:type="spellEnd"/>
      <w:r>
        <w:t xml:space="preserve"> </w:t>
      </w:r>
      <w:proofErr w:type="spellStart"/>
      <w:r>
        <w:t>annemen</w:t>
      </w:r>
      <w:proofErr w:type="spellEnd"/>
      <w:r>
        <w:t xml:space="preserve"> wöllest/ </w:t>
      </w:r>
      <w:proofErr w:type="spellStart"/>
      <w:r>
        <w:t>biten</w:t>
      </w:r>
      <w:proofErr w:type="spellEnd"/>
      <w:r>
        <w:t xml:space="preserve"> wir mit </w:t>
      </w:r>
      <w:proofErr w:type="spellStart"/>
      <w:r>
        <w:t>vndertheniger</w:t>
      </w:r>
      <w:proofErr w:type="spellEnd"/>
      <w:r>
        <w:t xml:space="preserve"> </w:t>
      </w:r>
      <w:proofErr w:type="spellStart"/>
      <w:r>
        <w:t>bekantnuß</w:t>
      </w:r>
      <w:proofErr w:type="spellEnd"/>
      <w:r>
        <w:t xml:space="preserve"> </w:t>
      </w:r>
      <w:proofErr w:type="spellStart"/>
      <w:r>
        <w:t>vnd</w:t>
      </w:r>
      <w:proofErr w:type="spellEnd"/>
      <w:r>
        <w:t xml:space="preserve"> sagen </w:t>
      </w:r>
    </w:p>
    <w:p w:rsidR="008D4A6A" w:rsidRDefault="008D4A6A" w:rsidP="008D4A6A">
      <w:pPr>
        <w:pStyle w:val="StandardWeb"/>
      </w:pPr>
      <w:r>
        <w:rPr>
          <w:rStyle w:val="Fett"/>
        </w:rPr>
        <w:t>Sanctus.</w:t>
      </w:r>
      <w:r>
        <w:t xml:space="preserve"> </w:t>
      </w:r>
    </w:p>
    <w:p w:rsidR="008D4A6A" w:rsidRDefault="008D4A6A" w:rsidP="008D4A6A">
      <w:pPr>
        <w:pStyle w:val="StandardWeb"/>
      </w:pPr>
      <w:proofErr w:type="spellStart"/>
      <w:r>
        <w:t>Haylyiger</w:t>
      </w:r>
      <w:proofErr w:type="spellEnd"/>
      <w:r>
        <w:t xml:space="preserve">/ </w:t>
      </w:r>
      <w:proofErr w:type="spellStart"/>
      <w:r>
        <w:t>Hayliger</w:t>
      </w:r>
      <w:proofErr w:type="spellEnd"/>
      <w:r>
        <w:t xml:space="preserve">/ Herr/ </w:t>
      </w:r>
      <w:proofErr w:type="spellStart"/>
      <w:r>
        <w:t>Got</w:t>
      </w:r>
      <w:proofErr w:type="spellEnd"/>
      <w:r>
        <w:t xml:space="preserve"> der </w:t>
      </w:r>
      <w:proofErr w:type="spellStart"/>
      <w:r>
        <w:t>Härscharen</w:t>
      </w:r>
      <w:proofErr w:type="spellEnd"/>
      <w:r>
        <w:t xml:space="preserve">/ Voll </w:t>
      </w:r>
      <w:proofErr w:type="spellStart"/>
      <w:r>
        <w:t>seynd</w:t>
      </w:r>
      <w:proofErr w:type="spellEnd"/>
      <w:r>
        <w:t xml:space="preserve"> die </w:t>
      </w:r>
      <w:proofErr w:type="spellStart"/>
      <w:r>
        <w:t>hymel</w:t>
      </w:r>
      <w:proofErr w:type="spellEnd"/>
      <w:r>
        <w:t xml:space="preserve"> </w:t>
      </w:r>
      <w:proofErr w:type="spellStart"/>
      <w:r>
        <w:t>vnd</w:t>
      </w:r>
      <w:proofErr w:type="spellEnd"/>
      <w:r>
        <w:t xml:space="preserve"> erden/ von deiner </w:t>
      </w:r>
      <w:proofErr w:type="spellStart"/>
      <w:r>
        <w:t>herligkait</w:t>
      </w:r>
      <w:proofErr w:type="spellEnd"/>
      <w:r>
        <w:t xml:space="preserve">/ Ach mach </w:t>
      </w:r>
      <w:proofErr w:type="spellStart"/>
      <w:r>
        <w:t>vns</w:t>
      </w:r>
      <w:proofErr w:type="spellEnd"/>
      <w:r>
        <w:t xml:space="preserve"> </w:t>
      </w:r>
      <w:proofErr w:type="spellStart"/>
      <w:r>
        <w:t>sälig</w:t>
      </w:r>
      <w:proofErr w:type="spellEnd"/>
      <w:r>
        <w:t xml:space="preserve"> in der höhe. </w:t>
      </w:r>
    </w:p>
    <w:p w:rsidR="008D4A6A" w:rsidRDefault="008D4A6A" w:rsidP="008D4A6A">
      <w:pPr>
        <w:pStyle w:val="StandardWeb"/>
      </w:pPr>
      <w:r>
        <w:rPr>
          <w:rStyle w:val="Fett"/>
        </w:rPr>
        <w:t>Benedictus.</w:t>
      </w:r>
      <w:r>
        <w:t xml:space="preserve"> </w:t>
      </w:r>
    </w:p>
    <w:p w:rsidR="008D4A6A" w:rsidRDefault="008D4A6A" w:rsidP="008D4A6A">
      <w:pPr>
        <w:pStyle w:val="StandardWeb"/>
      </w:pPr>
      <w:r>
        <w:t xml:space="preserve">Er ist zu loben der da </w:t>
      </w:r>
      <w:proofErr w:type="spellStart"/>
      <w:r>
        <w:t>kumpt</w:t>
      </w:r>
      <w:proofErr w:type="spellEnd"/>
      <w:r>
        <w:t xml:space="preserve"> im </w:t>
      </w:r>
      <w:proofErr w:type="spellStart"/>
      <w:r>
        <w:t>namen</w:t>
      </w:r>
      <w:proofErr w:type="spellEnd"/>
      <w:r>
        <w:t xml:space="preserve"> des </w:t>
      </w:r>
      <w:proofErr w:type="spellStart"/>
      <w:r>
        <w:t>herren</w:t>
      </w:r>
      <w:proofErr w:type="spellEnd"/>
      <w:r>
        <w:t xml:space="preserve">/ Ach </w:t>
      </w:r>
      <w:proofErr w:type="spellStart"/>
      <w:r>
        <w:t>sälige</w:t>
      </w:r>
      <w:proofErr w:type="spellEnd"/>
      <w:r>
        <w:t xml:space="preserve"> </w:t>
      </w:r>
      <w:proofErr w:type="spellStart"/>
      <w:r>
        <w:t>vns</w:t>
      </w:r>
      <w:proofErr w:type="spellEnd"/>
      <w:r>
        <w:t xml:space="preserve"> in der höhe. </w:t>
      </w:r>
    </w:p>
    <w:p w:rsidR="008D4A6A" w:rsidRDefault="008D4A6A" w:rsidP="008D4A6A">
      <w:pPr>
        <w:pStyle w:val="StandardWeb"/>
      </w:pPr>
      <w:proofErr w:type="spellStart"/>
      <w:r>
        <w:t>Almechtiger</w:t>
      </w:r>
      <w:proofErr w:type="spellEnd"/>
      <w:r>
        <w:t xml:space="preserve"> </w:t>
      </w:r>
      <w:proofErr w:type="spellStart"/>
      <w:r>
        <w:t>barmhertziger</w:t>
      </w:r>
      <w:proofErr w:type="spellEnd"/>
      <w:r>
        <w:t xml:space="preserve"> </w:t>
      </w:r>
      <w:proofErr w:type="spellStart"/>
      <w:r>
        <w:t>vater</w:t>
      </w:r>
      <w:proofErr w:type="spellEnd"/>
      <w:r>
        <w:t xml:space="preserve"> Die </w:t>
      </w:r>
      <w:proofErr w:type="spellStart"/>
      <w:r>
        <w:t>weyl</w:t>
      </w:r>
      <w:proofErr w:type="spellEnd"/>
      <w:r>
        <w:t xml:space="preserve"> dein Sun </w:t>
      </w:r>
      <w:proofErr w:type="spellStart"/>
      <w:r>
        <w:t>vnser</w:t>
      </w:r>
      <w:proofErr w:type="spellEnd"/>
      <w:r>
        <w:t xml:space="preserve"> </w:t>
      </w:r>
      <w:proofErr w:type="spellStart"/>
      <w:r>
        <w:t>herr</w:t>
      </w:r>
      <w:proofErr w:type="spellEnd"/>
      <w:r>
        <w:t xml:space="preserve"> Jesus zu gesagt hat/ was wir bitten in seinem </w:t>
      </w:r>
      <w:proofErr w:type="spellStart"/>
      <w:r>
        <w:t>namen</w:t>
      </w:r>
      <w:proofErr w:type="spellEnd"/>
      <w:r>
        <w:t xml:space="preserve"> das </w:t>
      </w:r>
      <w:proofErr w:type="spellStart"/>
      <w:r>
        <w:t>werdestu</w:t>
      </w:r>
      <w:proofErr w:type="spellEnd"/>
      <w:r>
        <w:t xml:space="preserve"> </w:t>
      </w:r>
      <w:proofErr w:type="spellStart"/>
      <w:r>
        <w:t>vns</w:t>
      </w:r>
      <w:proofErr w:type="spellEnd"/>
      <w:r>
        <w:t xml:space="preserve"> </w:t>
      </w:r>
      <w:proofErr w:type="spellStart"/>
      <w:r>
        <w:t>gewern</w:t>
      </w:r>
      <w:proofErr w:type="spellEnd"/>
      <w:r>
        <w:t xml:space="preserve"> </w:t>
      </w:r>
      <w:proofErr w:type="spellStart"/>
      <w:r>
        <w:t>vnd</w:t>
      </w:r>
      <w:proofErr w:type="spellEnd"/>
      <w:r>
        <w:t xml:space="preserve"> zu dem/ die </w:t>
      </w:r>
      <w:proofErr w:type="spellStart"/>
      <w:r>
        <w:t>weyl</w:t>
      </w:r>
      <w:proofErr w:type="spellEnd"/>
      <w:r>
        <w:t xml:space="preserve"> dein </w:t>
      </w:r>
      <w:proofErr w:type="spellStart"/>
      <w:r>
        <w:t>gaist</w:t>
      </w:r>
      <w:proofErr w:type="spellEnd"/>
      <w:r>
        <w:t xml:space="preserve"> auch </w:t>
      </w:r>
      <w:proofErr w:type="spellStart"/>
      <w:r>
        <w:t>befolhen</w:t>
      </w:r>
      <w:proofErr w:type="spellEnd"/>
      <w:r>
        <w:t xml:space="preserve"> hat/ das wir für </w:t>
      </w:r>
      <w:proofErr w:type="spellStart"/>
      <w:r>
        <w:t>vnser</w:t>
      </w:r>
      <w:proofErr w:type="spellEnd"/>
      <w:r>
        <w:t xml:space="preserve"> </w:t>
      </w:r>
      <w:proofErr w:type="spellStart"/>
      <w:r>
        <w:t>oberkait</w:t>
      </w:r>
      <w:proofErr w:type="spellEnd"/>
      <w:r>
        <w:t xml:space="preserve"> </w:t>
      </w:r>
      <w:proofErr w:type="spellStart"/>
      <w:r>
        <w:t>biten</w:t>
      </w:r>
      <w:proofErr w:type="spellEnd"/>
      <w:r>
        <w:t xml:space="preserve"> wir von </w:t>
      </w:r>
      <w:proofErr w:type="spellStart"/>
      <w:r>
        <w:t>hertzen</w:t>
      </w:r>
      <w:proofErr w:type="spellEnd"/>
      <w:r>
        <w:t xml:space="preserve">/ du wöllest die </w:t>
      </w:r>
      <w:proofErr w:type="spellStart"/>
      <w:r>
        <w:t>gemüter</w:t>
      </w:r>
      <w:proofErr w:type="spellEnd"/>
      <w:r>
        <w:t xml:space="preserve"> des Kaysers/ der Fürsten </w:t>
      </w:r>
      <w:proofErr w:type="spellStart"/>
      <w:r>
        <w:t>vnd</w:t>
      </w:r>
      <w:proofErr w:type="spellEnd"/>
      <w:r>
        <w:t xml:space="preserve"> </w:t>
      </w:r>
      <w:proofErr w:type="spellStart"/>
      <w:r>
        <w:t>herrn</w:t>
      </w:r>
      <w:proofErr w:type="spellEnd"/>
      <w:r>
        <w:t xml:space="preserve">/ vorab </w:t>
      </w:r>
      <w:proofErr w:type="spellStart"/>
      <w:r>
        <w:t>vnser</w:t>
      </w:r>
      <w:proofErr w:type="spellEnd"/>
      <w:r>
        <w:t xml:space="preserve"> </w:t>
      </w:r>
      <w:proofErr w:type="spellStart"/>
      <w:r>
        <w:t>herrn</w:t>
      </w:r>
      <w:proofErr w:type="spellEnd"/>
      <w:r>
        <w:t xml:space="preserve"> </w:t>
      </w:r>
      <w:proofErr w:type="spellStart"/>
      <w:r>
        <w:t>vnd</w:t>
      </w:r>
      <w:proofErr w:type="spellEnd"/>
      <w:r>
        <w:t xml:space="preserve"> obern </w:t>
      </w:r>
      <w:proofErr w:type="spellStart"/>
      <w:r>
        <w:t>ains</w:t>
      </w:r>
      <w:proofErr w:type="spellEnd"/>
      <w:r>
        <w:t xml:space="preserve"> </w:t>
      </w:r>
      <w:proofErr w:type="spellStart"/>
      <w:r>
        <w:t>Ersamen</w:t>
      </w:r>
      <w:proofErr w:type="spellEnd"/>
      <w:r>
        <w:t xml:space="preserve"> </w:t>
      </w:r>
      <w:proofErr w:type="spellStart"/>
      <w:r>
        <w:t>Radts</w:t>
      </w:r>
      <w:proofErr w:type="spellEnd"/>
      <w:r>
        <w:t xml:space="preserve"> zu </w:t>
      </w:r>
      <w:proofErr w:type="spellStart"/>
      <w:r>
        <w:t>erkantnuß</w:t>
      </w:r>
      <w:proofErr w:type="spellEnd"/>
      <w:r>
        <w:t xml:space="preserve"> deiner </w:t>
      </w:r>
      <w:proofErr w:type="spellStart"/>
      <w:r>
        <w:t>gütte</w:t>
      </w:r>
      <w:proofErr w:type="spellEnd"/>
      <w:r>
        <w:t xml:space="preserve">/ </w:t>
      </w:r>
      <w:proofErr w:type="spellStart"/>
      <w:r>
        <w:t>vnd</w:t>
      </w:r>
      <w:proofErr w:type="spellEnd"/>
      <w:r>
        <w:t xml:space="preserve"> des </w:t>
      </w:r>
      <w:proofErr w:type="spellStart"/>
      <w:r>
        <w:t>Euangelion</w:t>
      </w:r>
      <w:proofErr w:type="spellEnd"/>
      <w:r>
        <w:t xml:space="preserve">/ bewegen. Auch das du deinen Sun/ durch den </w:t>
      </w:r>
      <w:proofErr w:type="spellStart"/>
      <w:r>
        <w:t>hayligen</w:t>
      </w:r>
      <w:proofErr w:type="spellEnd"/>
      <w:r>
        <w:t xml:space="preserve"> </w:t>
      </w:r>
      <w:proofErr w:type="spellStart"/>
      <w:r>
        <w:t>gaist</w:t>
      </w:r>
      <w:proofErr w:type="spellEnd"/>
      <w:r>
        <w:t xml:space="preserve"> </w:t>
      </w:r>
      <w:proofErr w:type="spellStart"/>
      <w:r>
        <w:t>vnderthenig</w:t>
      </w:r>
      <w:proofErr w:type="spellEnd"/>
      <w:r>
        <w:t xml:space="preserve"> </w:t>
      </w:r>
      <w:proofErr w:type="spellStart"/>
      <w:r>
        <w:t>maches</w:t>
      </w:r>
      <w:proofErr w:type="spellEnd"/>
      <w:r>
        <w:t xml:space="preserve"> alle </w:t>
      </w:r>
      <w:proofErr w:type="spellStart"/>
      <w:r>
        <w:t>völcker</w:t>
      </w:r>
      <w:proofErr w:type="spellEnd"/>
      <w:r>
        <w:t xml:space="preserve">/ auf das </w:t>
      </w:r>
      <w:proofErr w:type="spellStart"/>
      <w:r>
        <w:t>sy</w:t>
      </w:r>
      <w:proofErr w:type="spellEnd"/>
      <w:r>
        <w:t xml:space="preserve"> </w:t>
      </w:r>
      <w:proofErr w:type="spellStart"/>
      <w:r>
        <w:t>selbs</w:t>
      </w:r>
      <w:proofErr w:type="spellEnd"/>
      <w:r>
        <w:t xml:space="preserve"> willig sein </w:t>
      </w:r>
      <w:proofErr w:type="spellStart"/>
      <w:r>
        <w:t>verhaissung</w:t>
      </w:r>
      <w:proofErr w:type="spellEnd"/>
      <w:r>
        <w:t xml:space="preserve"> erkennen </w:t>
      </w:r>
      <w:proofErr w:type="spellStart"/>
      <w:r>
        <w:t>annemen</w:t>
      </w:r>
      <w:proofErr w:type="spellEnd"/>
      <w:r>
        <w:t xml:space="preserve"> </w:t>
      </w:r>
      <w:proofErr w:type="spellStart"/>
      <w:r>
        <w:t>vnd</w:t>
      </w:r>
      <w:proofErr w:type="spellEnd"/>
      <w:r>
        <w:t xml:space="preserve"> </w:t>
      </w:r>
      <w:proofErr w:type="spellStart"/>
      <w:r>
        <w:t>behueten</w:t>
      </w:r>
      <w:proofErr w:type="spellEnd"/>
      <w:r>
        <w:t xml:space="preserve">/ </w:t>
      </w:r>
      <w:proofErr w:type="spellStart"/>
      <w:r>
        <w:t>Vnd</w:t>
      </w:r>
      <w:proofErr w:type="spellEnd"/>
      <w:r>
        <w:t xml:space="preserve"> vorab </w:t>
      </w:r>
      <w:proofErr w:type="spellStart"/>
      <w:r>
        <w:t>diser</w:t>
      </w:r>
      <w:proofErr w:type="spellEnd"/>
      <w:r>
        <w:t xml:space="preserve"> </w:t>
      </w:r>
      <w:proofErr w:type="spellStart"/>
      <w:r>
        <w:t>gemayn</w:t>
      </w:r>
      <w:proofErr w:type="spellEnd"/>
      <w:r>
        <w:t xml:space="preserve"> </w:t>
      </w:r>
      <w:proofErr w:type="spellStart"/>
      <w:r>
        <w:t>verleyhe</w:t>
      </w:r>
      <w:proofErr w:type="spellEnd"/>
      <w:r>
        <w:t xml:space="preserve">/ das </w:t>
      </w:r>
      <w:proofErr w:type="spellStart"/>
      <w:r>
        <w:t>sy</w:t>
      </w:r>
      <w:proofErr w:type="spellEnd"/>
      <w:r>
        <w:t xml:space="preserve"> </w:t>
      </w:r>
      <w:proofErr w:type="spellStart"/>
      <w:r>
        <w:t>zunemen</w:t>
      </w:r>
      <w:proofErr w:type="spellEnd"/>
      <w:r>
        <w:t xml:space="preserve"> in </w:t>
      </w:r>
      <w:proofErr w:type="spellStart"/>
      <w:r>
        <w:t>erkantnuß</w:t>
      </w:r>
      <w:proofErr w:type="spellEnd"/>
      <w:r>
        <w:t xml:space="preserve"> des </w:t>
      </w:r>
      <w:proofErr w:type="spellStart"/>
      <w:r>
        <w:t>Euangelions</w:t>
      </w:r>
      <w:proofErr w:type="spellEnd"/>
      <w:r>
        <w:t xml:space="preserve">/ </w:t>
      </w:r>
      <w:proofErr w:type="spellStart"/>
      <w:r>
        <w:t>vnd</w:t>
      </w:r>
      <w:proofErr w:type="spellEnd"/>
      <w:r>
        <w:t xml:space="preserve"> </w:t>
      </w:r>
      <w:proofErr w:type="spellStart"/>
      <w:r>
        <w:t>seynes</w:t>
      </w:r>
      <w:proofErr w:type="spellEnd"/>
      <w:r>
        <w:t xml:space="preserve"> </w:t>
      </w:r>
      <w:proofErr w:type="spellStart"/>
      <w:r>
        <w:t>süssen</w:t>
      </w:r>
      <w:proofErr w:type="spellEnd"/>
      <w:r>
        <w:t xml:space="preserve"> </w:t>
      </w:r>
      <w:proofErr w:type="spellStart"/>
      <w:r>
        <w:t>jochs</w:t>
      </w:r>
      <w:proofErr w:type="spellEnd"/>
      <w:r>
        <w:t xml:space="preserve">/ </w:t>
      </w:r>
      <w:proofErr w:type="spellStart"/>
      <w:r>
        <w:t>vnd</w:t>
      </w:r>
      <w:proofErr w:type="spellEnd"/>
      <w:r>
        <w:t xml:space="preserve"> gemachsamen bürden. Die </w:t>
      </w:r>
      <w:proofErr w:type="spellStart"/>
      <w:r>
        <w:t>weyl</w:t>
      </w:r>
      <w:proofErr w:type="spellEnd"/>
      <w:r>
        <w:t xml:space="preserve"> nu </w:t>
      </w:r>
      <w:proofErr w:type="spellStart"/>
      <w:r>
        <w:t>almechtiger</w:t>
      </w:r>
      <w:proofErr w:type="spellEnd"/>
      <w:r>
        <w:t xml:space="preserve"> ewiger </w:t>
      </w:r>
      <w:proofErr w:type="spellStart"/>
      <w:r>
        <w:t>got</w:t>
      </w:r>
      <w:proofErr w:type="spellEnd"/>
      <w:r>
        <w:t xml:space="preserve">/ geliebter/ </w:t>
      </w:r>
      <w:proofErr w:type="spellStart"/>
      <w:r>
        <w:t>vnd</w:t>
      </w:r>
      <w:proofErr w:type="spellEnd"/>
      <w:r>
        <w:t xml:space="preserve"> </w:t>
      </w:r>
      <w:proofErr w:type="spellStart"/>
      <w:r>
        <w:t>barmhertziger</w:t>
      </w:r>
      <w:proofErr w:type="spellEnd"/>
      <w:r>
        <w:t xml:space="preserve"> </w:t>
      </w:r>
      <w:proofErr w:type="spellStart"/>
      <w:r>
        <w:t>vatter</w:t>
      </w:r>
      <w:proofErr w:type="spellEnd"/>
      <w:r>
        <w:t xml:space="preserve">/ dein </w:t>
      </w:r>
      <w:proofErr w:type="spellStart"/>
      <w:r>
        <w:t>ainiger</w:t>
      </w:r>
      <w:proofErr w:type="spellEnd"/>
      <w:r>
        <w:t xml:space="preserve"> Sun </w:t>
      </w:r>
      <w:proofErr w:type="spellStart"/>
      <w:r>
        <w:t>vnnser</w:t>
      </w:r>
      <w:proofErr w:type="spellEnd"/>
      <w:r>
        <w:t xml:space="preserve"> </w:t>
      </w:r>
      <w:proofErr w:type="spellStart"/>
      <w:r>
        <w:t>herr</w:t>
      </w:r>
      <w:proofErr w:type="spellEnd"/>
      <w:r>
        <w:t xml:space="preserve"> Jesus in die </w:t>
      </w:r>
      <w:proofErr w:type="spellStart"/>
      <w:r>
        <w:t>welt</w:t>
      </w:r>
      <w:proofErr w:type="spellEnd"/>
      <w:r>
        <w:t xml:space="preserve"> kommen ist/ zu </w:t>
      </w:r>
      <w:proofErr w:type="spellStart"/>
      <w:r>
        <w:t>ainem</w:t>
      </w:r>
      <w:proofErr w:type="spellEnd"/>
      <w:r>
        <w:t xml:space="preserve"> </w:t>
      </w:r>
      <w:proofErr w:type="spellStart"/>
      <w:r>
        <w:t>artzet</w:t>
      </w:r>
      <w:proofErr w:type="spellEnd"/>
      <w:r>
        <w:t xml:space="preserve"> der </w:t>
      </w:r>
      <w:proofErr w:type="spellStart"/>
      <w:r>
        <w:t>krancken</w:t>
      </w:r>
      <w:proofErr w:type="spellEnd"/>
      <w:r>
        <w:t xml:space="preserve">/ </w:t>
      </w:r>
      <w:proofErr w:type="spellStart"/>
      <w:r>
        <w:t>vnd</w:t>
      </w:r>
      <w:proofErr w:type="spellEnd"/>
      <w:r>
        <w:t xml:space="preserve"> </w:t>
      </w:r>
      <w:proofErr w:type="spellStart"/>
      <w:r>
        <w:t>nit</w:t>
      </w:r>
      <w:proofErr w:type="spellEnd"/>
      <w:r>
        <w:t xml:space="preserve"> der gesunden/ durch sich </w:t>
      </w:r>
      <w:proofErr w:type="spellStart"/>
      <w:r>
        <w:t>selbs</w:t>
      </w:r>
      <w:proofErr w:type="spellEnd"/>
      <w:r>
        <w:t xml:space="preserve"> </w:t>
      </w:r>
      <w:proofErr w:type="spellStart"/>
      <w:r>
        <w:t>nitt</w:t>
      </w:r>
      <w:proofErr w:type="spellEnd"/>
      <w:r>
        <w:t xml:space="preserve"> sehen/ noch für </w:t>
      </w:r>
      <w:proofErr w:type="spellStart"/>
      <w:r>
        <w:t>kranckhait</w:t>
      </w:r>
      <w:proofErr w:type="spellEnd"/>
      <w:r>
        <w:t xml:space="preserve">/ erkennen mag/ Dann wir </w:t>
      </w:r>
      <w:proofErr w:type="spellStart"/>
      <w:r>
        <w:t>layder</w:t>
      </w:r>
      <w:proofErr w:type="spellEnd"/>
      <w:r>
        <w:t xml:space="preserve"> </w:t>
      </w:r>
      <w:proofErr w:type="spellStart"/>
      <w:r>
        <w:t>vergyfft</w:t>
      </w:r>
      <w:proofErr w:type="spellEnd"/>
      <w:r>
        <w:t xml:space="preserve"> </w:t>
      </w:r>
      <w:proofErr w:type="spellStart"/>
      <w:r>
        <w:t>seynd</w:t>
      </w:r>
      <w:proofErr w:type="spellEnd"/>
      <w:r>
        <w:t xml:space="preserve"> </w:t>
      </w:r>
      <w:proofErr w:type="spellStart"/>
      <w:r>
        <w:t>vnd</w:t>
      </w:r>
      <w:proofErr w:type="spellEnd"/>
      <w:r>
        <w:t xml:space="preserve"> in </w:t>
      </w:r>
      <w:proofErr w:type="spellStart"/>
      <w:r>
        <w:t>vnser</w:t>
      </w:r>
      <w:proofErr w:type="spellEnd"/>
      <w:r>
        <w:t xml:space="preserve"> </w:t>
      </w:r>
      <w:proofErr w:type="spellStart"/>
      <w:r>
        <w:t>irrung</w:t>
      </w:r>
      <w:proofErr w:type="spellEnd"/>
      <w:r>
        <w:t xml:space="preserve"> </w:t>
      </w:r>
      <w:proofErr w:type="spellStart"/>
      <w:r>
        <w:t>vnd</w:t>
      </w:r>
      <w:proofErr w:type="spellEnd"/>
      <w:r>
        <w:t xml:space="preserve"> </w:t>
      </w:r>
      <w:proofErr w:type="spellStart"/>
      <w:r>
        <w:t>übertrettung</w:t>
      </w:r>
      <w:proofErr w:type="spellEnd"/>
      <w:r>
        <w:t xml:space="preserve">/ </w:t>
      </w:r>
      <w:proofErr w:type="spellStart"/>
      <w:r>
        <w:t>vnd</w:t>
      </w:r>
      <w:proofErr w:type="spellEnd"/>
      <w:r>
        <w:t xml:space="preserve"> </w:t>
      </w:r>
      <w:proofErr w:type="spellStart"/>
      <w:r>
        <w:t>selbs</w:t>
      </w:r>
      <w:proofErr w:type="spellEnd"/>
      <w:r>
        <w:t xml:space="preserve"> gefallen/ die </w:t>
      </w:r>
      <w:proofErr w:type="spellStart"/>
      <w:r>
        <w:t>gebott</w:t>
      </w:r>
      <w:proofErr w:type="spellEnd"/>
      <w:r>
        <w:t xml:space="preserve"> hassen/ die </w:t>
      </w:r>
      <w:proofErr w:type="spellStart"/>
      <w:r>
        <w:t>laster</w:t>
      </w:r>
      <w:proofErr w:type="spellEnd"/>
      <w:r>
        <w:t xml:space="preserve"> lieben/ so </w:t>
      </w:r>
      <w:proofErr w:type="spellStart"/>
      <w:r>
        <w:t>biten</w:t>
      </w:r>
      <w:proofErr w:type="spellEnd"/>
      <w:r>
        <w:t xml:space="preserve"> wir/ du wöllest durch </w:t>
      </w:r>
      <w:proofErr w:type="spellStart"/>
      <w:r>
        <w:t>got</w:t>
      </w:r>
      <w:proofErr w:type="spellEnd"/>
      <w:r>
        <w:t xml:space="preserve"> den </w:t>
      </w:r>
      <w:proofErr w:type="spellStart"/>
      <w:r>
        <w:t>hayligen</w:t>
      </w:r>
      <w:proofErr w:type="spellEnd"/>
      <w:r>
        <w:t xml:space="preserve"> </w:t>
      </w:r>
      <w:proofErr w:type="spellStart"/>
      <w:r>
        <w:t>gayst</w:t>
      </w:r>
      <w:proofErr w:type="spellEnd"/>
      <w:r>
        <w:t xml:space="preserve"> dein </w:t>
      </w:r>
      <w:proofErr w:type="spellStart"/>
      <w:r>
        <w:t>gesatz</w:t>
      </w:r>
      <w:proofErr w:type="spellEnd"/>
      <w:r>
        <w:t xml:space="preserve"> in </w:t>
      </w:r>
      <w:proofErr w:type="spellStart"/>
      <w:r>
        <w:t>vnser</w:t>
      </w:r>
      <w:proofErr w:type="spellEnd"/>
      <w:r>
        <w:t xml:space="preserve"> </w:t>
      </w:r>
      <w:proofErr w:type="spellStart"/>
      <w:r>
        <w:t>hertzen</w:t>
      </w:r>
      <w:proofErr w:type="spellEnd"/>
      <w:r>
        <w:t xml:space="preserve"> </w:t>
      </w:r>
      <w:proofErr w:type="spellStart"/>
      <w:r>
        <w:t>schreyben</w:t>
      </w:r>
      <w:proofErr w:type="spellEnd"/>
      <w:r>
        <w:t xml:space="preserve">/ </w:t>
      </w:r>
      <w:proofErr w:type="spellStart"/>
      <w:r>
        <w:t>vnd</w:t>
      </w:r>
      <w:proofErr w:type="spellEnd"/>
      <w:r>
        <w:t xml:space="preserve"> die </w:t>
      </w:r>
      <w:proofErr w:type="spellStart"/>
      <w:r>
        <w:t>verboren</w:t>
      </w:r>
      <w:proofErr w:type="spellEnd"/>
      <w:r>
        <w:t xml:space="preserve"> </w:t>
      </w:r>
      <w:proofErr w:type="spellStart"/>
      <w:r>
        <w:t>sünd</w:t>
      </w:r>
      <w:proofErr w:type="spellEnd"/>
      <w:r>
        <w:t xml:space="preserve"> in </w:t>
      </w:r>
      <w:proofErr w:type="spellStart"/>
      <w:r>
        <w:t>vns</w:t>
      </w:r>
      <w:proofErr w:type="spellEnd"/>
      <w:r>
        <w:t xml:space="preserve"> lebendig machen </w:t>
      </w:r>
      <w:proofErr w:type="spellStart"/>
      <w:r>
        <w:t>vnd</w:t>
      </w:r>
      <w:proofErr w:type="spellEnd"/>
      <w:r>
        <w:t xml:space="preserve"> also </w:t>
      </w:r>
      <w:proofErr w:type="spellStart"/>
      <w:r>
        <w:t>vns</w:t>
      </w:r>
      <w:proofErr w:type="spellEnd"/>
      <w:r>
        <w:t xml:space="preserve"> </w:t>
      </w:r>
      <w:proofErr w:type="spellStart"/>
      <w:r>
        <w:t>verleyhen</w:t>
      </w:r>
      <w:proofErr w:type="spellEnd"/>
      <w:r>
        <w:t xml:space="preserve"> das wir </w:t>
      </w:r>
      <w:proofErr w:type="spellStart"/>
      <w:r>
        <w:t>brüfen</w:t>
      </w:r>
      <w:proofErr w:type="spellEnd"/>
      <w:r>
        <w:t xml:space="preserve"> </w:t>
      </w:r>
      <w:proofErr w:type="spellStart"/>
      <w:r>
        <w:t>vnd</w:t>
      </w:r>
      <w:proofErr w:type="spellEnd"/>
      <w:r>
        <w:t xml:space="preserve"> empfinden mögen/ wie </w:t>
      </w:r>
      <w:proofErr w:type="spellStart"/>
      <w:r>
        <w:t>vnmüglichen</w:t>
      </w:r>
      <w:proofErr w:type="spellEnd"/>
      <w:r>
        <w:t xml:space="preserve"> es </w:t>
      </w:r>
      <w:proofErr w:type="spellStart"/>
      <w:r>
        <w:t>vns</w:t>
      </w:r>
      <w:proofErr w:type="spellEnd"/>
      <w:r>
        <w:t xml:space="preserve"> ist/ </w:t>
      </w:r>
      <w:proofErr w:type="spellStart"/>
      <w:r>
        <w:t>guts</w:t>
      </w:r>
      <w:proofErr w:type="spellEnd"/>
      <w:r>
        <w:t xml:space="preserve"> zu thun/ damit wir </w:t>
      </w:r>
      <w:proofErr w:type="spellStart"/>
      <w:r>
        <w:t>ain</w:t>
      </w:r>
      <w:proofErr w:type="spellEnd"/>
      <w:r>
        <w:t xml:space="preserve"> </w:t>
      </w:r>
      <w:proofErr w:type="spellStart"/>
      <w:r>
        <w:t>durst</w:t>
      </w:r>
      <w:proofErr w:type="spellEnd"/>
      <w:r>
        <w:t xml:space="preserve"> </w:t>
      </w:r>
      <w:proofErr w:type="spellStart"/>
      <w:r>
        <w:t>vnd</w:t>
      </w:r>
      <w:proofErr w:type="spellEnd"/>
      <w:r>
        <w:t xml:space="preserve"> </w:t>
      </w:r>
      <w:proofErr w:type="spellStart"/>
      <w:r>
        <w:t>hunger</w:t>
      </w:r>
      <w:proofErr w:type="spellEnd"/>
      <w:r>
        <w:t xml:space="preserve"> gewinnen zu der </w:t>
      </w:r>
      <w:proofErr w:type="spellStart"/>
      <w:r>
        <w:t>gnaden</w:t>
      </w:r>
      <w:proofErr w:type="spellEnd"/>
      <w:r>
        <w:t xml:space="preserve"> </w:t>
      </w:r>
      <w:proofErr w:type="spellStart"/>
      <w:r>
        <w:t>vnd</w:t>
      </w:r>
      <w:proofErr w:type="spellEnd"/>
      <w:r>
        <w:t xml:space="preserve"> </w:t>
      </w:r>
      <w:proofErr w:type="spellStart"/>
      <w:r>
        <w:t>gerechtigkait</w:t>
      </w:r>
      <w:proofErr w:type="spellEnd"/>
      <w:r>
        <w:t xml:space="preserve">/ so vor dir </w:t>
      </w:r>
      <w:proofErr w:type="spellStart"/>
      <w:r>
        <w:t>allain</w:t>
      </w:r>
      <w:proofErr w:type="spellEnd"/>
      <w:r>
        <w:t xml:space="preserve"> gilt/ </w:t>
      </w:r>
      <w:proofErr w:type="spellStart"/>
      <w:r>
        <w:t>wölche</w:t>
      </w:r>
      <w:proofErr w:type="spellEnd"/>
      <w:r>
        <w:t xml:space="preserve"> du der </w:t>
      </w:r>
      <w:proofErr w:type="spellStart"/>
      <w:r>
        <w:t>welt</w:t>
      </w:r>
      <w:proofErr w:type="spellEnd"/>
      <w:r>
        <w:t xml:space="preserve"> geben hast/ durch Christum </w:t>
      </w:r>
      <w:proofErr w:type="spellStart"/>
      <w:r>
        <w:t>Jhesum</w:t>
      </w:r>
      <w:proofErr w:type="spellEnd"/>
      <w:r>
        <w:t xml:space="preserve"> </w:t>
      </w:r>
      <w:proofErr w:type="spellStart"/>
      <w:r>
        <w:t>vnsern</w:t>
      </w:r>
      <w:proofErr w:type="spellEnd"/>
      <w:r>
        <w:t xml:space="preserve"> </w:t>
      </w:r>
      <w:proofErr w:type="spellStart"/>
      <w:r>
        <w:t>herren</w:t>
      </w:r>
      <w:proofErr w:type="spellEnd"/>
      <w:r>
        <w:t xml:space="preserve">. </w:t>
      </w:r>
    </w:p>
    <w:p w:rsidR="008D4A6A" w:rsidRDefault="008D4A6A" w:rsidP="008D4A6A">
      <w:pPr>
        <w:pStyle w:val="berschrift2"/>
      </w:pPr>
      <w:r>
        <w:t>Anfang der rechten waren Mess.</w:t>
      </w:r>
    </w:p>
    <w:p w:rsidR="008D4A6A" w:rsidRDefault="008D4A6A" w:rsidP="008D4A6A">
      <w:pPr>
        <w:pStyle w:val="StandardWeb"/>
      </w:pPr>
      <w:proofErr w:type="spellStart"/>
      <w:r>
        <w:t>Wölcher</w:t>
      </w:r>
      <w:proofErr w:type="spellEnd"/>
      <w:r>
        <w:t xml:space="preserve"> am </w:t>
      </w:r>
      <w:proofErr w:type="spellStart"/>
      <w:r>
        <w:t>nechsten</w:t>
      </w:r>
      <w:proofErr w:type="spellEnd"/>
      <w:r>
        <w:t xml:space="preserve"> tag vor </w:t>
      </w:r>
      <w:proofErr w:type="spellStart"/>
      <w:r>
        <w:t>seym</w:t>
      </w:r>
      <w:proofErr w:type="spellEnd"/>
      <w:r>
        <w:t xml:space="preserve"> leyden das </w:t>
      </w:r>
      <w:proofErr w:type="spellStart"/>
      <w:r>
        <w:t>brott</w:t>
      </w:r>
      <w:proofErr w:type="spellEnd"/>
      <w:r>
        <w:t xml:space="preserve"> </w:t>
      </w:r>
      <w:proofErr w:type="spellStart"/>
      <w:r>
        <w:t>nam</w:t>
      </w:r>
      <w:proofErr w:type="spellEnd"/>
      <w:r>
        <w:t xml:space="preserve"> in seyn </w:t>
      </w:r>
      <w:proofErr w:type="spellStart"/>
      <w:r>
        <w:t>haylige</w:t>
      </w:r>
      <w:proofErr w:type="spellEnd"/>
      <w:r>
        <w:t xml:space="preserve"> </w:t>
      </w:r>
      <w:proofErr w:type="spellStart"/>
      <w:r>
        <w:t>hend</w:t>
      </w:r>
      <w:proofErr w:type="spellEnd"/>
      <w:r>
        <w:t xml:space="preserve">/ </w:t>
      </w:r>
      <w:proofErr w:type="spellStart"/>
      <w:r>
        <w:t>vnd</w:t>
      </w:r>
      <w:proofErr w:type="spellEnd"/>
      <w:r>
        <w:t xml:space="preserve"> dir </w:t>
      </w:r>
      <w:proofErr w:type="spellStart"/>
      <w:r>
        <w:t>got</w:t>
      </w:r>
      <w:proofErr w:type="spellEnd"/>
      <w:r>
        <w:t xml:space="preserve"> </w:t>
      </w:r>
      <w:proofErr w:type="spellStart"/>
      <w:r>
        <w:t>seynem</w:t>
      </w:r>
      <w:proofErr w:type="spellEnd"/>
      <w:r>
        <w:t xml:space="preserve"> </w:t>
      </w:r>
      <w:proofErr w:type="spellStart"/>
      <w:r>
        <w:t>hymmlischen</w:t>
      </w:r>
      <w:proofErr w:type="spellEnd"/>
      <w:r>
        <w:t xml:space="preserve"> </w:t>
      </w:r>
      <w:proofErr w:type="spellStart"/>
      <w:r>
        <w:t>vatter</w:t>
      </w:r>
      <w:proofErr w:type="spellEnd"/>
      <w:r>
        <w:t xml:space="preserve"> </w:t>
      </w:r>
      <w:proofErr w:type="spellStart"/>
      <w:r>
        <w:t>dancksaget</w:t>
      </w:r>
      <w:proofErr w:type="spellEnd"/>
      <w:r>
        <w:t xml:space="preserve">/ segnets/ brachs/ </w:t>
      </w:r>
      <w:proofErr w:type="spellStart"/>
      <w:r>
        <w:t>vnd</w:t>
      </w:r>
      <w:proofErr w:type="spellEnd"/>
      <w:r>
        <w:t xml:space="preserve"> gabs seinen </w:t>
      </w:r>
      <w:proofErr w:type="spellStart"/>
      <w:r>
        <w:t>Jungern</w:t>
      </w:r>
      <w:proofErr w:type="spellEnd"/>
      <w:r>
        <w:t xml:space="preserve"> </w:t>
      </w:r>
      <w:proofErr w:type="spellStart"/>
      <w:r>
        <w:t>vnd</w:t>
      </w:r>
      <w:proofErr w:type="spellEnd"/>
      <w:r>
        <w:t xml:space="preserve"> sprach. </w:t>
      </w:r>
      <w:proofErr w:type="spellStart"/>
      <w:r>
        <w:t>Nement</w:t>
      </w:r>
      <w:proofErr w:type="spellEnd"/>
      <w:r>
        <w:t xml:space="preserve"> </w:t>
      </w:r>
      <w:proofErr w:type="spellStart"/>
      <w:r>
        <w:t>hyn</w:t>
      </w:r>
      <w:proofErr w:type="spellEnd"/>
      <w:r>
        <w:t xml:space="preserve"> </w:t>
      </w:r>
      <w:proofErr w:type="spellStart"/>
      <w:r>
        <w:t>vnd</w:t>
      </w:r>
      <w:proofErr w:type="spellEnd"/>
      <w:r>
        <w:t xml:space="preserve"> </w:t>
      </w:r>
      <w:proofErr w:type="spellStart"/>
      <w:r>
        <w:t>essent</w:t>
      </w:r>
      <w:proofErr w:type="spellEnd"/>
      <w:r>
        <w:t xml:space="preserve">/ Das ist mein </w:t>
      </w:r>
      <w:proofErr w:type="spellStart"/>
      <w:r>
        <w:t>leyb</w:t>
      </w:r>
      <w:proofErr w:type="spellEnd"/>
      <w:r>
        <w:t xml:space="preserve">/ der für euch geben </w:t>
      </w:r>
      <w:proofErr w:type="spellStart"/>
      <w:r>
        <w:t>wirdt</w:t>
      </w:r>
      <w:proofErr w:type="spellEnd"/>
      <w:r>
        <w:t xml:space="preserve">. </w:t>
      </w:r>
    </w:p>
    <w:p w:rsidR="008D4A6A" w:rsidRDefault="008D4A6A" w:rsidP="008D4A6A">
      <w:pPr>
        <w:pStyle w:val="berschrift2"/>
      </w:pPr>
      <w:r>
        <w:t xml:space="preserve">Ad </w:t>
      </w:r>
      <w:proofErr w:type="spellStart"/>
      <w:r>
        <w:t>Calicem</w:t>
      </w:r>
      <w:proofErr w:type="spellEnd"/>
      <w:r>
        <w:t>.</w:t>
      </w:r>
    </w:p>
    <w:p w:rsidR="008D4A6A" w:rsidRDefault="008D4A6A" w:rsidP="008D4A6A">
      <w:pPr>
        <w:pStyle w:val="StandardWeb"/>
      </w:pPr>
      <w:r>
        <w:rPr>
          <w:rStyle w:val="Fett"/>
        </w:rPr>
        <w:t xml:space="preserve">Spruch so er den </w:t>
      </w:r>
      <w:proofErr w:type="spellStart"/>
      <w:r>
        <w:rPr>
          <w:rStyle w:val="Fett"/>
        </w:rPr>
        <w:t>kelch</w:t>
      </w:r>
      <w:proofErr w:type="spellEnd"/>
      <w:r>
        <w:rPr>
          <w:rStyle w:val="Fett"/>
        </w:rPr>
        <w:t xml:space="preserve"> in die </w:t>
      </w:r>
      <w:proofErr w:type="spellStart"/>
      <w:r>
        <w:rPr>
          <w:rStyle w:val="Fett"/>
        </w:rPr>
        <w:t>hend</w:t>
      </w:r>
      <w:proofErr w:type="spellEnd"/>
      <w:r>
        <w:rPr>
          <w:rStyle w:val="Fett"/>
        </w:rPr>
        <w:t xml:space="preserve"> </w:t>
      </w:r>
      <w:proofErr w:type="spellStart"/>
      <w:r>
        <w:rPr>
          <w:rStyle w:val="Fett"/>
        </w:rPr>
        <w:t>nympt</w:t>
      </w:r>
      <w:proofErr w:type="spellEnd"/>
      <w:r>
        <w:rPr>
          <w:rStyle w:val="Fett"/>
        </w:rPr>
        <w:t>.</w:t>
      </w:r>
      <w:r>
        <w:t xml:space="preserve"> </w:t>
      </w:r>
    </w:p>
    <w:p w:rsidR="008D4A6A" w:rsidRDefault="008D4A6A" w:rsidP="008D4A6A">
      <w:pPr>
        <w:pStyle w:val="StandardWeb"/>
      </w:pPr>
      <w:r>
        <w:t xml:space="preserve">Deß </w:t>
      </w:r>
      <w:proofErr w:type="spellStart"/>
      <w:r>
        <w:t>gleychen</w:t>
      </w:r>
      <w:proofErr w:type="spellEnd"/>
      <w:r>
        <w:t xml:space="preserve"> nach dem </w:t>
      </w:r>
      <w:proofErr w:type="spellStart"/>
      <w:r>
        <w:t>nachtmal</w:t>
      </w:r>
      <w:proofErr w:type="spellEnd"/>
      <w:r>
        <w:t xml:space="preserve">/ </w:t>
      </w:r>
      <w:proofErr w:type="spellStart"/>
      <w:r>
        <w:t>nam</w:t>
      </w:r>
      <w:proofErr w:type="spellEnd"/>
      <w:r>
        <w:t xml:space="preserve"> er den </w:t>
      </w:r>
      <w:proofErr w:type="spellStart"/>
      <w:r>
        <w:t>kelch</w:t>
      </w:r>
      <w:proofErr w:type="spellEnd"/>
      <w:r>
        <w:t xml:space="preserve"> in sein </w:t>
      </w:r>
      <w:proofErr w:type="spellStart"/>
      <w:r>
        <w:t>hayligen</w:t>
      </w:r>
      <w:proofErr w:type="spellEnd"/>
      <w:r>
        <w:t xml:space="preserve"> </w:t>
      </w:r>
      <w:proofErr w:type="spellStart"/>
      <w:r>
        <w:t>hend</w:t>
      </w:r>
      <w:proofErr w:type="spellEnd"/>
      <w:r>
        <w:t xml:space="preserve">/ </w:t>
      </w:r>
      <w:proofErr w:type="spellStart"/>
      <w:r>
        <w:t>vnd</w:t>
      </w:r>
      <w:proofErr w:type="spellEnd"/>
      <w:r>
        <w:t xml:space="preserve"> </w:t>
      </w:r>
      <w:proofErr w:type="spellStart"/>
      <w:r>
        <w:t>dancket</w:t>
      </w:r>
      <w:proofErr w:type="spellEnd"/>
      <w:r>
        <w:t xml:space="preserve"> </w:t>
      </w:r>
      <w:proofErr w:type="spellStart"/>
      <w:r>
        <w:t>vnd</w:t>
      </w:r>
      <w:proofErr w:type="spellEnd"/>
      <w:r>
        <w:t xml:space="preserve"> sprach/ </w:t>
      </w:r>
      <w:proofErr w:type="spellStart"/>
      <w:r>
        <w:t>Nemment</w:t>
      </w:r>
      <w:proofErr w:type="spellEnd"/>
      <w:r>
        <w:t xml:space="preserve"> </w:t>
      </w:r>
      <w:proofErr w:type="spellStart"/>
      <w:r>
        <w:t>hyn</w:t>
      </w:r>
      <w:proofErr w:type="spellEnd"/>
      <w:r>
        <w:t xml:space="preserve"> </w:t>
      </w:r>
      <w:proofErr w:type="spellStart"/>
      <w:r>
        <w:t>vnd</w:t>
      </w:r>
      <w:proofErr w:type="spellEnd"/>
      <w:r>
        <w:t xml:space="preserve"> </w:t>
      </w:r>
      <w:proofErr w:type="spellStart"/>
      <w:r>
        <w:t>trinckent</w:t>
      </w:r>
      <w:proofErr w:type="spellEnd"/>
      <w:r>
        <w:t xml:space="preserve"> alle </w:t>
      </w:r>
      <w:proofErr w:type="spellStart"/>
      <w:r>
        <w:t>darauß</w:t>
      </w:r>
      <w:proofErr w:type="spellEnd"/>
      <w:r>
        <w:t xml:space="preserve"> Das ist der Kelch meins </w:t>
      </w:r>
      <w:proofErr w:type="spellStart"/>
      <w:r>
        <w:t>blutts</w:t>
      </w:r>
      <w:proofErr w:type="spellEnd"/>
      <w:r>
        <w:t xml:space="preserve">/ des </w:t>
      </w:r>
      <w:proofErr w:type="spellStart"/>
      <w:r>
        <w:t>Newen</w:t>
      </w:r>
      <w:proofErr w:type="spellEnd"/>
      <w:r>
        <w:t xml:space="preserve"> </w:t>
      </w:r>
      <w:proofErr w:type="spellStart"/>
      <w:r>
        <w:t>testaments</w:t>
      </w:r>
      <w:proofErr w:type="spellEnd"/>
      <w:r>
        <w:t xml:space="preserve">/ </w:t>
      </w:r>
      <w:proofErr w:type="spellStart"/>
      <w:r>
        <w:t>dz</w:t>
      </w:r>
      <w:proofErr w:type="spellEnd"/>
      <w:r>
        <w:t xml:space="preserve"> für euch </w:t>
      </w:r>
      <w:proofErr w:type="spellStart"/>
      <w:r>
        <w:t>vnd</w:t>
      </w:r>
      <w:proofErr w:type="spellEnd"/>
      <w:r>
        <w:t xml:space="preserve"> </w:t>
      </w:r>
      <w:proofErr w:type="spellStart"/>
      <w:r>
        <w:t>vil</w:t>
      </w:r>
      <w:proofErr w:type="spellEnd"/>
      <w:r>
        <w:t xml:space="preserve"> vergossen </w:t>
      </w:r>
      <w:proofErr w:type="spellStart"/>
      <w:r>
        <w:t>wirt</w:t>
      </w:r>
      <w:proofErr w:type="spellEnd"/>
      <w:r>
        <w:t xml:space="preserve"> zur </w:t>
      </w:r>
      <w:proofErr w:type="spellStart"/>
      <w:r>
        <w:t>vergebung</w:t>
      </w:r>
      <w:proofErr w:type="spellEnd"/>
      <w:r>
        <w:t xml:space="preserve"> der </w:t>
      </w:r>
      <w:proofErr w:type="spellStart"/>
      <w:r>
        <w:t>sünden</w:t>
      </w:r>
      <w:proofErr w:type="spellEnd"/>
      <w:r>
        <w:t xml:space="preserve">. </w:t>
      </w:r>
    </w:p>
    <w:p w:rsidR="008D4A6A" w:rsidRDefault="008D4A6A" w:rsidP="008D4A6A">
      <w:pPr>
        <w:pStyle w:val="berschrift2"/>
      </w:pPr>
      <w:proofErr w:type="spellStart"/>
      <w:r>
        <w:t>Eleuatio</w:t>
      </w:r>
      <w:proofErr w:type="spellEnd"/>
      <w:r>
        <w:t xml:space="preserve"> </w:t>
      </w:r>
      <w:proofErr w:type="spellStart"/>
      <w:r>
        <w:t>Calicis</w:t>
      </w:r>
      <w:proofErr w:type="spellEnd"/>
      <w:r>
        <w:t>.</w:t>
      </w:r>
    </w:p>
    <w:p w:rsidR="008D4A6A" w:rsidRDefault="008D4A6A" w:rsidP="008D4A6A">
      <w:pPr>
        <w:pStyle w:val="StandardWeb"/>
      </w:pPr>
      <w:r>
        <w:rPr>
          <w:rStyle w:val="Fett"/>
        </w:rPr>
        <w:t xml:space="preserve">Spruch in </w:t>
      </w:r>
      <w:proofErr w:type="spellStart"/>
      <w:r>
        <w:rPr>
          <w:rStyle w:val="Fett"/>
        </w:rPr>
        <w:t>zaygung</w:t>
      </w:r>
      <w:proofErr w:type="spellEnd"/>
      <w:r>
        <w:rPr>
          <w:rStyle w:val="Fett"/>
        </w:rPr>
        <w:t xml:space="preserve"> des </w:t>
      </w:r>
      <w:proofErr w:type="spellStart"/>
      <w:r>
        <w:rPr>
          <w:rStyle w:val="Fett"/>
        </w:rPr>
        <w:t>kelchs</w:t>
      </w:r>
      <w:proofErr w:type="spellEnd"/>
      <w:r>
        <w:t xml:space="preserve"> </w:t>
      </w:r>
    </w:p>
    <w:p w:rsidR="008D4A6A" w:rsidRDefault="008D4A6A" w:rsidP="008D4A6A">
      <w:pPr>
        <w:pStyle w:val="StandardWeb"/>
      </w:pPr>
      <w:proofErr w:type="spellStart"/>
      <w:r>
        <w:t>Aöls</w:t>
      </w:r>
      <w:proofErr w:type="spellEnd"/>
      <w:r>
        <w:t xml:space="preserve"> </w:t>
      </w:r>
      <w:proofErr w:type="spellStart"/>
      <w:r>
        <w:t>offt</w:t>
      </w:r>
      <w:proofErr w:type="spellEnd"/>
      <w:r>
        <w:t xml:space="preserve"> </w:t>
      </w:r>
      <w:proofErr w:type="spellStart"/>
      <w:r>
        <w:t>jr</w:t>
      </w:r>
      <w:proofErr w:type="spellEnd"/>
      <w:r>
        <w:t xml:space="preserve"> das thut/ so thut es in meiner </w:t>
      </w:r>
      <w:proofErr w:type="spellStart"/>
      <w:r>
        <w:t>gedechtnuß</w:t>
      </w:r>
      <w:proofErr w:type="spellEnd"/>
      <w:r>
        <w:t xml:space="preserve">. </w:t>
      </w:r>
    </w:p>
    <w:p w:rsidR="008D4A6A" w:rsidRDefault="008D4A6A" w:rsidP="008D4A6A">
      <w:pPr>
        <w:pStyle w:val="StandardWeb"/>
      </w:pPr>
      <w:r>
        <w:t xml:space="preserve">Ende der Mess/ oder des </w:t>
      </w:r>
      <w:proofErr w:type="spellStart"/>
      <w:r>
        <w:t>machtmals</w:t>
      </w:r>
      <w:proofErr w:type="spellEnd"/>
      <w:r>
        <w:t xml:space="preserve"> Christi/ dann vor </w:t>
      </w:r>
      <w:proofErr w:type="spellStart"/>
      <w:r>
        <w:t>vnd</w:t>
      </w:r>
      <w:proofErr w:type="spellEnd"/>
      <w:r>
        <w:t xml:space="preserve"> </w:t>
      </w:r>
      <w:proofErr w:type="spellStart"/>
      <w:r>
        <w:t>nachgeende</w:t>
      </w:r>
      <w:proofErr w:type="spellEnd"/>
      <w:r>
        <w:t xml:space="preserve"> </w:t>
      </w:r>
      <w:proofErr w:type="spellStart"/>
      <w:r>
        <w:t>wort</w:t>
      </w:r>
      <w:proofErr w:type="spellEnd"/>
      <w:r>
        <w:t xml:space="preserve">/ seind alle zu </w:t>
      </w:r>
      <w:proofErr w:type="spellStart"/>
      <w:r>
        <w:t>bewegung</w:t>
      </w:r>
      <w:proofErr w:type="spellEnd"/>
      <w:r>
        <w:t xml:space="preserve"> </w:t>
      </w:r>
      <w:proofErr w:type="spellStart"/>
      <w:r>
        <w:t>vnd</w:t>
      </w:r>
      <w:proofErr w:type="spellEnd"/>
      <w:r>
        <w:t xml:space="preserve"> zu erfrischen den glauben/ </w:t>
      </w:r>
      <w:proofErr w:type="spellStart"/>
      <w:r>
        <w:t>vnd</w:t>
      </w:r>
      <w:proofErr w:type="spellEnd"/>
      <w:r>
        <w:t xml:space="preserve"> </w:t>
      </w:r>
      <w:proofErr w:type="spellStart"/>
      <w:r>
        <w:t>nit</w:t>
      </w:r>
      <w:proofErr w:type="spellEnd"/>
      <w:r>
        <w:t xml:space="preserve"> als hauptstuck der mess </w:t>
      </w:r>
      <w:proofErr w:type="spellStart"/>
      <w:r>
        <w:t>eingefürt</w:t>
      </w:r>
      <w:proofErr w:type="spellEnd"/>
      <w:r>
        <w:t xml:space="preserve">/ </w:t>
      </w:r>
      <w:proofErr w:type="spellStart"/>
      <w:r>
        <w:t>wölliche</w:t>
      </w:r>
      <w:proofErr w:type="spellEnd"/>
      <w:r>
        <w:t xml:space="preserve"> auch </w:t>
      </w:r>
      <w:proofErr w:type="spellStart"/>
      <w:r>
        <w:t>yedes</w:t>
      </w:r>
      <w:proofErr w:type="spellEnd"/>
      <w:r>
        <w:t xml:space="preserve"> </w:t>
      </w:r>
      <w:proofErr w:type="spellStart"/>
      <w:r>
        <w:t>andacht</w:t>
      </w:r>
      <w:proofErr w:type="spellEnd"/>
      <w:r>
        <w:t xml:space="preserve"> nach/ mögen </w:t>
      </w:r>
      <w:proofErr w:type="spellStart"/>
      <w:r>
        <w:t>geendert</w:t>
      </w:r>
      <w:proofErr w:type="spellEnd"/>
      <w:r>
        <w:t xml:space="preserve"> oder gar </w:t>
      </w:r>
      <w:proofErr w:type="spellStart"/>
      <w:r>
        <w:t>vnderlassen</w:t>
      </w:r>
      <w:proofErr w:type="spellEnd"/>
      <w:r>
        <w:t xml:space="preserve"> werden. </w:t>
      </w:r>
    </w:p>
    <w:p w:rsidR="008D4A6A" w:rsidRDefault="008D4A6A" w:rsidP="008D4A6A">
      <w:pPr>
        <w:pStyle w:val="berschrift2"/>
      </w:pPr>
      <w:r>
        <w:t xml:space="preserve">Post </w:t>
      </w:r>
      <w:proofErr w:type="spellStart"/>
      <w:r>
        <w:t>Eleuationem</w:t>
      </w:r>
      <w:proofErr w:type="spellEnd"/>
      <w:r>
        <w:t>.</w:t>
      </w:r>
    </w:p>
    <w:p w:rsidR="008D4A6A" w:rsidRDefault="008D4A6A" w:rsidP="008D4A6A">
      <w:pPr>
        <w:pStyle w:val="StandardWeb"/>
      </w:pPr>
      <w:r>
        <w:rPr>
          <w:rStyle w:val="Fett"/>
        </w:rPr>
        <w:t xml:space="preserve">Nach der </w:t>
      </w:r>
      <w:proofErr w:type="spellStart"/>
      <w:r>
        <w:rPr>
          <w:rStyle w:val="Fett"/>
        </w:rPr>
        <w:t>embörung</w:t>
      </w:r>
      <w:proofErr w:type="spellEnd"/>
      <w:r>
        <w:rPr>
          <w:rStyle w:val="Fett"/>
        </w:rPr>
        <w:t xml:space="preserve"> des </w:t>
      </w:r>
      <w:proofErr w:type="spellStart"/>
      <w:r>
        <w:rPr>
          <w:rStyle w:val="Fett"/>
        </w:rPr>
        <w:t>kelchs</w:t>
      </w:r>
      <w:proofErr w:type="spellEnd"/>
      <w:r>
        <w:rPr>
          <w:rStyle w:val="Fett"/>
        </w:rPr>
        <w:t>.</w:t>
      </w:r>
      <w:r>
        <w:t xml:space="preserve"> </w:t>
      </w:r>
    </w:p>
    <w:p w:rsidR="008D4A6A" w:rsidRDefault="008D4A6A" w:rsidP="008D4A6A">
      <w:pPr>
        <w:pStyle w:val="StandardWeb"/>
      </w:pPr>
      <w:r>
        <w:t xml:space="preserve">Wie groß ist dein </w:t>
      </w:r>
      <w:proofErr w:type="spellStart"/>
      <w:r>
        <w:t>güte</w:t>
      </w:r>
      <w:proofErr w:type="spellEnd"/>
      <w:r>
        <w:t xml:space="preserve">/ das du </w:t>
      </w:r>
      <w:proofErr w:type="spellStart"/>
      <w:r>
        <w:t>vns</w:t>
      </w:r>
      <w:proofErr w:type="spellEnd"/>
      <w:r>
        <w:t xml:space="preserve"> on allen </w:t>
      </w:r>
      <w:proofErr w:type="spellStart"/>
      <w:r>
        <w:t>vnnsern</w:t>
      </w:r>
      <w:proofErr w:type="spellEnd"/>
      <w:r>
        <w:t xml:space="preserve"> verdienst/ die </w:t>
      </w:r>
      <w:proofErr w:type="spellStart"/>
      <w:r>
        <w:t>sünd</w:t>
      </w:r>
      <w:proofErr w:type="spellEnd"/>
      <w:r>
        <w:t xml:space="preserve">/ </w:t>
      </w:r>
      <w:proofErr w:type="spellStart"/>
      <w:r>
        <w:t>nit</w:t>
      </w:r>
      <w:proofErr w:type="spellEnd"/>
      <w:r>
        <w:t xml:space="preserve"> </w:t>
      </w:r>
      <w:proofErr w:type="spellStart"/>
      <w:r>
        <w:t>allain</w:t>
      </w:r>
      <w:proofErr w:type="spellEnd"/>
      <w:r>
        <w:t xml:space="preserve"> </w:t>
      </w:r>
      <w:proofErr w:type="spellStart"/>
      <w:r>
        <w:t>verzygen</w:t>
      </w:r>
      <w:proofErr w:type="spellEnd"/>
      <w:r>
        <w:t xml:space="preserve"> hast/ sonder </w:t>
      </w:r>
      <w:proofErr w:type="spellStart"/>
      <w:r>
        <w:t>vns</w:t>
      </w:r>
      <w:proofErr w:type="spellEnd"/>
      <w:r>
        <w:t xml:space="preserve"> zu </w:t>
      </w:r>
      <w:proofErr w:type="spellStart"/>
      <w:r>
        <w:t>ainer</w:t>
      </w:r>
      <w:proofErr w:type="spellEnd"/>
      <w:r>
        <w:t xml:space="preserve"> </w:t>
      </w:r>
      <w:proofErr w:type="spellStart"/>
      <w:r>
        <w:t>versicherung</w:t>
      </w:r>
      <w:proofErr w:type="spellEnd"/>
      <w:r>
        <w:t xml:space="preserve"> verlassen/ den </w:t>
      </w:r>
      <w:proofErr w:type="spellStart"/>
      <w:r>
        <w:t>leyb</w:t>
      </w:r>
      <w:proofErr w:type="spellEnd"/>
      <w:r>
        <w:t xml:space="preserve"> </w:t>
      </w:r>
      <w:proofErr w:type="spellStart"/>
      <w:r>
        <w:t>vnd</w:t>
      </w:r>
      <w:proofErr w:type="spellEnd"/>
      <w:r>
        <w:t xml:space="preserve"> </w:t>
      </w:r>
      <w:proofErr w:type="spellStart"/>
      <w:r>
        <w:t>blut</w:t>
      </w:r>
      <w:proofErr w:type="spellEnd"/>
      <w:r>
        <w:t xml:space="preserve"> </w:t>
      </w:r>
      <w:proofErr w:type="spellStart"/>
      <w:r>
        <w:t>vnsers</w:t>
      </w:r>
      <w:proofErr w:type="spellEnd"/>
      <w:r>
        <w:t xml:space="preserve"> </w:t>
      </w:r>
      <w:proofErr w:type="spellStart"/>
      <w:r>
        <w:t>herren</w:t>
      </w:r>
      <w:proofErr w:type="spellEnd"/>
      <w:r>
        <w:t xml:space="preserve"> Jesu Christi/ </w:t>
      </w:r>
      <w:proofErr w:type="spellStart"/>
      <w:r>
        <w:t>vnder</w:t>
      </w:r>
      <w:proofErr w:type="spellEnd"/>
      <w:r>
        <w:t xml:space="preserve"> dem </w:t>
      </w:r>
      <w:proofErr w:type="spellStart"/>
      <w:r>
        <w:t>brott</w:t>
      </w:r>
      <w:proofErr w:type="spellEnd"/>
      <w:r>
        <w:t xml:space="preserve"> </w:t>
      </w:r>
      <w:proofErr w:type="spellStart"/>
      <w:r>
        <w:t>vnnd</w:t>
      </w:r>
      <w:proofErr w:type="spellEnd"/>
      <w:r>
        <w:t xml:space="preserve"> </w:t>
      </w:r>
      <w:proofErr w:type="spellStart"/>
      <w:r>
        <w:t>weyn</w:t>
      </w:r>
      <w:proofErr w:type="spellEnd"/>
      <w:r>
        <w:t xml:space="preserve">/ wie dann sonst </w:t>
      </w:r>
      <w:proofErr w:type="spellStart"/>
      <w:r>
        <w:t>gewonlich</w:t>
      </w:r>
      <w:proofErr w:type="spellEnd"/>
      <w:r>
        <w:t xml:space="preserve"> andere </w:t>
      </w:r>
      <w:proofErr w:type="spellStart"/>
      <w:r>
        <w:t>verhayssungen</w:t>
      </w:r>
      <w:proofErr w:type="spellEnd"/>
      <w:r>
        <w:t xml:space="preserve">/ du mit </w:t>
      </w:r>
      <w:proofErr w:type="spellStart"/>
      <w:r>
        <w:t>eusserlichen</w:t>
      </w:r>
      <w:proofErr w:type="spellEnd"/>
      <w:r>
        <w:t xml:space="preserve"> </w:t>
      </w:r>
      <w:proofErr w:type="spellStart"/>
      <w:r>
        <w:t>zaychen</w:t>
      </w:r>
      <w:proofErr w:type="spellEnd"/>
      <w:r>
        <w:t xml:space="preserve"> </w:t>
      </w:r>
      <w:proofErr w:type="spellStart"/>
      <w:r>
        <w:t>bezeügt</w:t>
      </w:r>
      <w:proofErr w:type="spellEnd"/>
      <w:r>
        <w:t xml:space="preserve"> hast. </w:t>
      </w:r>
      <w:proofErr w:type="spellStart"/>
      <w:r>
        <w:t>Darumb</w:t>
      </w:r>
      <w:proofErr w:type="spellEnd"/>
      <w:r>
        <w:t xml:space="preserve"> haben wir </w:t>
      </w:r>
      <w:proofErr w:type="spellStart"/>
      <w:r>
        <w:t>yetzund</w:t>
      </w:r>
      <w:proofErr w:type="spellEnd"/>
      <w:r>
        <w:t xml:space="preserve"> grosse </w:t>
      </w:r>
      <w:proofErr w:type="spellStart"/>
      <w:r>
        <w:t>vnwidertreybliche</w:t>
      </w:r>
      <w:proofErr w:type="spellEnd"/>
      <w:r>
        <w:t xml:space="preserve"> </w:t>
      </w:r>
      <w:proofErr w:type="spellStart"/>
      <w:r>
        <w:t>sicherhait</w:t>
      </w:r>
      <w:proofErr w:type="spellEnd"/>
      <w:r>
        <w:t xml:space="preserve">/ deiner </w:t>
      </w:r>
      <w:proofErr w:type="spellStart"/>
      <w:r>
        <w:t>gnaden</w:t>
      </w:r>
      <w:proofErr w:type="spellEnd"/>
      <w:r>
        <w:t xml:space="preserve">/ </w:t>
      </w:r>
      <w:proofErr w:type="spellStart"/>
      <w:r>
        <w:t>vnnd</w:t>
      </w:r>
      <w:proofErr w:type="spellEnd"/>
      <w:r>
        <w:t xml:space="preserve"> wissen das wir dein </w:t>
      </w:r>
      <w:proofErr w:type="spellStart"/>
      <w:r>
        <w:t>kinder</w:t>
      </w:r>
      <w:proofErr w:type="spellEnd"/>
      <w:r>
        <w:t xml:space="preserve"> </w:t>
      </w:r>
      <w:proofErr w:type="spellStart"/>
      <w:r>
        <w:t>seynd</w:t>
      </w:r>
      <w:proofErr w:type="spellEnd"/>
      <w:r>
        <w:t xml:space="preserve">/ dein erben </w:t>
      </w:r>
      <w:proofErr w:type="spellStart"/>
      <w:r>
        <w:t>vnd</w:t>
      </w:r>
      <w:proofErr w:type="spellEnd"/>
      <w:r>
        <w:t xml:space="preserve"> mit erben Christi/ </w:t>
      </w:r>
      <w:proofErr w:type="spellStart"/>
      <w:r>
        <w:t>vnd</w:t>
      </w:r>
      <w:proofErr w:type="spellEnd"/>
      <w:r>
        <w:t xml:space="preserve"> </w:t>
      </w:r>
      <w:proofErr w:type="spellStart"/>
      <w:r>
        <w:t>mügen</w:t>
      </w:r>
      <w:proofErr w:type="spellEnd"/>
      <w:r>
        <w:t xml:space="preserve"> frey betten wie </w:t>
      </w:r>
      <w:proofErr w:type="spellStart"/>
      <w:r>
        <w:t>vnns</w:t>
      </w:r>
      <w:proofErr w:type="spellEnd"/>
      <w:r>
        <w:t xml:space="preserve"> dein eingeborner </w:t>
      </w:r>
      <w:proofErr w:type="spellStart"/>
      <w:r>
        <w:t>sun</w:t>
      </w:r>
      <w:proofErr w:type="spellEnd"/>
      <w:r>
        <w:t xml:space="preserve"> gelernet hat/ </w:t>
      </w:r>
      <w:proofErr w:type="spellStart"/>
      <w:r>
        <w:t>vnd</w:t>
      </w:r>
      <w:proofErr w:type="spellEnd"/>
      <w:r>
        <w:t xml:space="preserve"> sagen/ Vatter </w:t>
      </w:r>
      <w:proofErr w:type="spellStart"/>
      <w:r>
        <w:t>vnser</w:t>
      </w:r>
      <w:proofErr w:type="spellEnd"/>
      <w:r>
        <w:t xml:space="preserve"> der du bist </w:t>
      </w:r>
      <w:proofErr w:type="spellStart"/>
      <w:r>
        <w:t>inn</w:t>
      </w:r>
      <w:proofErr w:type="spellEnd"/>
      <w:r>
        <w:t xml:space="preserve"> den </w:t>
      </w:r>
      <w:proofErr w:type="spellStart"/>
      <w:r>
        <w:t>hymeln</w:t>
      </w:r>
      <w:proofErr w:type="spellEnd"/>
      <w:r>
        <w:t xml:space="preserve">/ </w:t>
      </w:r>
      <w:proofErr w:type="spellStart"/>
      <w:r>
        <w:t>Gehayliget</w:t>
      </w:r>
      <w:proofErr w:type="spellEnd"/>
      <w:r>
        <w:t xml:space="preserve"> werd dein </w:t>
      </w:r>
      <w:proofErr w:type="spellStart"/>
      <w:r>
        <w:t>nam</w:t>
      </w:r>
      <w:proofErr w:type="spellEnd"/>
      <w:r>
        <w:t xml:space="preserve">/ zu komme dein </w:t>
      </w:r>
      <w:proofErr w:type="spellStart"/>
      <w:r>
        <w:t>reych</w:t>
      </w:r>
      <w:proofErr w:type="spellEnd"/>
      <w:r>
        <w:t xml:space="preserve">/ Dein will werde/ als im </w:t>
      </w:r>
      <w:proofErr w:type="spellStart"/>
      <w:r>
        <w:t>hymel</w:t>
      </w:r>
      <w:proofErr w:type="spellEnd"/>
      <w:r>
        <w:t xml:space="preserve"> </w:t>
      </w:r>
      <w:proofErr w:type="spellStart"/>
      <w:r>
        <w:t>vnnd</w:t>
      </w:r>
      <w:proofErr w:type="spellEnd"/>
      <w:r>
        <w:t xml:space="preserve"> auf erden/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w:t>
      </w:r>
      <w:proofErr w:type="spellStart"/>
      <w:r>
        <w:t>heüt</w:t>
      </w:r>
      <w:proofErr w:type="spellEnd"/>
      <w:r>
        <w:t xml:space="preserve">/ </w:t>
      </w:r>
      <w:proofErr w:type="spellStart"/>
      <w:r>
        <w:t>vnd</w:t>
      </w:r>
      <w:proofErr w:type="spellEnd"/>
      <w:r>
        <w:t xml:space="preserve"> vergib </w:t>
      </w:r>
      <w:proofErr w:type="spellStart"/>
      <w:r>
        <w:t>vns</w:t>
      </w:r>
      <w:proofErr w:type="spellEnd"/>
      <w:r>
        <w:t xml:space="preserve"> </w:t>
      </w:r>
      <w:proofErr w:type="spellStart"/>
      <w:r>
        <w:t>vnsere</w:t>
      </w:r>
      <w:proofErr w:type="spellEnd"/>
      <w:r>
        <w:t xml:space="preserve"> schuld/ also </w:t>
      </w:r>
      <w:proofErr w:type="spellStart"/>
      <w:r>
        <w:t>vnd</w:t>
      </w:r>
      <w:proofErr w:type="spellEnd"/>
      <w:r>
        <w:t xml:space="preserve"> wir vergeben </w:t>
      </w:r>
      <w:proofErr w:type="spellStart"/>
      <w:r>
        <w:t>vnsern</w:t>
      </w:r>
      <w:proofErr w:type="spellEnd"/>
      <w:r>
        <w:t xml:space="preserve"> </w:t>
      </w:r>
      <w:proofErr w:type="spellStart"/>
      <w:r>
        <w:t>schuldigern</w:t>
      </w:r>
      <w:proofErr w:type="spellEnd"/>
      <w:r>
        <w:t xml:space="preserve">/ </w:t>
      </w:r>
      <w:proofErr w:type="spellStart"/>
      <w:r>
        <w:t>Vnd</w:t>
      </w:r>
      <w:proofErr w:type="spellEnd"/>
      <w:r>
        <w:t xml:space="preserve"> </w:t>
      </w:r>
      <w:proofErr w:type="spellStart"/>
      <w:r>
        <w:t>nit</w:t>
      </w:r>
      <w:proofErr w:type="spellEnd"/>
      <w:r>
        <w:t xml:space="preserve"> </w:t>
      </w:r>
      <w:proofErr w:type="spellStart"/>
      <w:r>
        <w:t>einfüre</w:t>
      </w:r>
      <w:proofErr w:type="spellEnd"/>
      <w:r>
        <w:t xml:space="preserve"> </w:t>
      </w:r>
      <w:proofErr w:type="spellStart"/>
      <w:r>
        <w:t>vns</w:t>
      </w:r>
      <w:proofErr w:type="spellEnd"/>
      <w:r>
        <w:t xml:space="preserve"> in </w:t>
      </w:r>
      <w:proofErr w:type="spellStart"/>
      <w:r>
        <w:t>versuchung</w:t>
      </w:r>
      <w:proofErr w:type="spellEnd"/>
      <w:r>
        <w:t xml:space="preserve">/ </w:t>
      </w:r>
      <w:proofErr w:type="spellStart"/>
      <w:r>
        <w:t>sunder</w:t>
      </w:r>
      <w:proofErr w:type="spellEnd"/>
      <w:r>
        <w:t xml:space="preserve"> erlöse </w:t>
      </w:r>
      <w:proofErr w:type="spellStart"/>
      <w:r>
        <w:t>vns</w:t>
      </w:r>
      <w:proofErr w:type="spellEnd"/>
      <w:r>
        <w:t xml:space="preserve"> vom übel Amen. </w:t>
      </w:r>
    </w:p>
    <w:p w:rsidR="008D4A6A" w:rsidRDefault="008D4A6A" w:rsidP="008D4A6A">
      <w:pPr>
        <w:pStyle w:val="StandardWeb"/>
      </w:pPr>
      <w:r>
        <w:t xml:space="preserve">Herr erlöse </w:t>
      </w:r>
      <w:proofErr w:type="spellStart"/>
      <w:r>
        <w:t>vns</w:t>
      </w:r>
      <w:proofErr w:type="spellEnd"/>
      <w:r>
        <w:t xml:space="preserve"> von allen sichtbaren </w:t>
      </w:r>
      <w:proofErr w:type="spellStart"/>
      <w:r>
        <w:t>vnnd</w:t>
      </w:r>
      <w:proofErr w:type="spellEnd"/>
      <w:r>
        <w:t xml:space="preserve"> </w:t>
      </w:r>
      <w:proofErr w:type="spellStart"/>
      <w:r>
        <w:t>vnsichtbaren</w:t>
      </w:r>
      <w:proofErr w:type="spellEnd"/>
      <w:r>
        <w:t xml:space="preserve"> </w:t>
      </w:r>
      <w:proofErr w:type="spellStart"/>
      <w:r>
        <w:t>feynden</w:t>
      </w:r>
      <w:proofErr w:type="spellEnd"/>
      <w:r>
        <w:t xml:space="preserve">/ von dem </w:t>
      </w:r>
      <w:proofErr w:type="spellStart"/>
      <w:r>
        <w:t>Teüffel</w:t>
      </w:r>
      <w:proofErr w:type="spellEnd"/>
      <w:r>
        <w:t xml:space="preserve">/ der </w:t>
      </w:r>
      <w:proofErr w:type="spellStart"/>
      <w:r>
        <w:t>welt</w:t>
      </w:r>
      <w:proofErr w:type="spellEnd"/>
      <w:r>
        <w:t xml:space="preserve">/ von </w:t>
      </w:r>
      <w:proofErr w:type="spellStart"/>
      <w:r>
        <w:t>vnnserem</w:t>
      </w:r>
      <w:proofErr w:type="spellEnd"/>
      <w:r>
        <w:t xml:space="preserve"> </w:t>
      </w:r>
      <w:proofErr w:type="spellStart"/>
      <w:r>
        <w:t>aygen</w:t>
      </w:r>
      <w:proofErr w:type="spellEnd"/>
      <w:r>
        <w:t xml:space="preserve"> </w:t>
      </w:r>
      <w:proofErr w:type="spellStart"/>
      <w:r>
        <w:t>flaysch</w:t>
      </w:r>
      <w:proofErr w:type="spellEnd"/>
      <w:r>
        <w:t xml:space="preserve">. Durch Christum </w:t>
      </w:r>
      <w:proofErr w:type="spellStart"/>
      <w:r>
        <w:t>vnsern</w:t>
      </w:r>
      <w:proofErr w:type="spellEnd"/>
      <w:r>
        <w:t xml:space="preserve"> </w:t>
      </w:r>
      <w:proofErr w:type="spellStart"/>
      <w:r>
        <w:t>herren</w:t>
      </w:r>
      <w:proofErr w:type="spellEnd"/>
      <w:r>
        <w:t xml:space="preserve"> Amen. </w:t>
      </w:r>
    </w:p>
    <w:p w:rsidR="008D4A6A" w:rsidRDefault="008D4A6A" w:rsidP="008D4A6A">
      <w:pPr>
        <w:pStyle w:val="StandardWeb"/>
      </w:pPr>
      <w:proofErr w:type="spellStart"/>
      <w:r>
        <w:rPr>
          <w:rStyle w:val="Fett"/>
        </w:rPr>
        <w:t>Agnus</w:t>
      </w:r>
      <w:proofErr w:type="spellEnd"/>
      <w:r>
        <w:rPr>
          <w:rStyle w:val="Fett"/>
        </w:rPr>
        <w:t xml:space="preserve"> </w:t>
      </w:r>
      <w:proofErr w:type="spellStart"/>
      <w:r>
        <w:rPr>
          <w:rStyle w:val="Fett"/>
        </w:rPr>
        <w:t>dei</w:t>
      </w:r>
      <w:proofErr w:type="spellEnd"/>
      <w:r>
        <w:rPr>
          <w:rStyle w:val="Fett"/>
        </w:rPr>
        <w:t>.</w:t>
      </w:r>
      <w:r>
        <w:t xml:space="preserve"> </w:t>
      </w:r>
    </w:p>
    <w:p w:rsidR="008D4A6A" w:rsidRDefault="008D4A6A" w:rsidP="008D4A6A">
      <w:pPr>
        <w:pStyle w:val="StandardWeb"/>
      </w:pPr>
      <w:r>
        <w:t xml:space="preserve">Du </w:t>
      </w:r>
      <w:proofErr w:type="spellStart"/>
      <w:r>
        <w:t>lemblin</w:t>
      </w:r>
      <w:proofErr w:type="spellEnd"/>
      <w:r>
        <w:t xml:space="preserve"> Gottes/ der du </w:t>
      </w:r>
      <w:proofErr w:type="spellStart"/>
      <w:r>
        <w:t>hynnyymbst</w:t>
      </w:r>
      <w:proofErr w:type="spellEnd"/>
      <w:r>
        <w:t xml:space="preserve"> die </w:t>
      </w:r>
      <w:proofErr w:type="spellStart"/>
      <w:r>
        <w:t>sünd</w:t>
      </w:r>
      <w:proofErr w:type="spellEnd"/>
      <w:r>
        <w:t xml:space="preserve"> der </w:t>
      </w:r>
      <w:proofErr w:type="spellStart"/>
      <w:r>
        <w:t>welt</w:t>
      </w:r>
      <w:proofErr w:type="spellEnd"/>
      <w:r>
        <w:t xml:space="preserve">/ Erbarm dich </w:t>
      </w:r>
      <w:proofErr w:type="spellStart"/>
      <w:r>
        <w:t>vnser</w:t>
      </w:r>
      <w:proofErr w:type="spellEnd"/>
      <w:r>
        <w:t xml:space="preserve">. Du </w:t>
      </w:r>
      <w:proofErr w:type="spellStart"/>
      <w:r>
        <w:t>lemblin</w:t>
      </w:r>
      <w:proofErr w:type="spellEnd"/>
      <w:r>
        <w:t xml:space="preserve"> </w:t>
      </w:r>
      <w:proofErr w:type="spellStart"/>
      <w:r>
        <w:t>gotes</w:t>
      </w:r>
      <w:proofErr w:type="spellEnd"/>
      <w:r>
        <w:t xml:space="preserve"> rc. </w:t>
      </w:r>
      <w:proofErr w:type="spellStart"/>
      <w:r>
        <w:t>Verleyhe</w:t>
      </w:r>
      <w:proofErr w:type="spellEnd"/>
      <w:r>
        <w:t xml:space="preserve"> </w:t>
      </w:r>
      <w:proofErr w:type="spellStart"/>
      <w:r>
        <w:t>vns</w:t>
      </w:r>
      <w:proofErr w:type="spellEnd"/>
      <w:r>
        <w:t xml:space="preserve"> den </w:t>
      </w:r>
      <w:proofErr w:type="spellStart"/>
      <w:r>
        <w:t>Fryd</w:t>
      </w:r>
      <w:proofErr w:type="spellEnd"/>
      <w:r>
        <w:t xml:space="preserve">. </w:t>
      </w:r>
    </w:p>
    <w:p w:rsidR="008D4A6A" w:rsidRDefault="008D4A6A" w:rsidP="008D4A6A">
      <w:pPr>
        <w:pStyle w:val="StandardWeb"/>
      </w:pPr>
      <w:r>
        <w:rPr>
          <w:rStyle w:val="Fett"/>
        </w:rPr>
        <w:t xml:space="preserve">Ad </w:t>
      </w:r>
      <w:proofErr w:type="spellStart"/>
      <w:r>
        <w:rPr>
          <w:rStyle w:val="Fett"/>
        </w:rPr>
        <w:t>hortatio</w:t>
      </w:r>
      <w:proofErr w:type="spellEnd"/>
      <w:r>
        <w:rPr>
          <w:rStyle w:val="Fett"/>
        </w:rPr>
        <w:t xml:space="preserve"> ad populum </w:t>
      </w:r>
      <w:proofErr w:type="spellStart"/>
      <w:r>
        <w:rPr>
          <w:rStyle w:val="Fett"/>
        </w:rPr>
        <w:t>breuis</w:t>
      </w:r>
      <w:proofErr w:type="spellEnd"/>
      <w:r>
        <w:rPr>
          <w:rStyle w:val="Fett"/>
        </w:rPr>
        <w:t>.</w:t>
      </w:r>
      <w:r>
        <w:t xml:space="preserve"> </w:t>
      </w:r>
    </w:p>
    <w:p w:rsidR="008D4A6A" w:rsidRDefault="008D4A6A" w:rsidP="008D4A6A">
      <w:pPr>
        <w:pStyle w:val="StandardWeb"/>
      </w:pPr>
      <w:r>
        <w:t xml:space="preserve">Hie pflegen </w:t>
      </w:r>
      <w:proofErr w:type="spellStart"/>
      <w:r>
        <w:t>sy</w:t>
      </w:r>
      <w:proofErr w:type="spellEnd"/>
      <w:r>
        <w:t xml:space="preserve"> </w:t>
      </w:r>
      <w:proofErr w:type="spellStart"/>
      <w:r>
        <w:t>ain</w:t>
      </w:r>
      <w:proofErr w:type="spellEnd"/>
      <w:r>
        <w:t xml:space="preserve"> </w:t>
      </w:r>
      <w:proofErr w:type="spellStart"/>
      <w:r>
        <w:t>kurtze</w:t>
      </w:r>
      <w:proofErr w:type="spellEnd"/>
      <w:r>
        <w:t xml:space="preserve"> </w:t>
      </w:r>
      <w:proofErr w:type="spellStart"/>
      <w:r>
        <w:t>vnd</w:t>
      </w:r>
      <w:proofErr w:type="spellEnd"/>
      <w:r>
        <w:t xml:space="preserve"> ernstliche </w:t>
      </w:r>
      <w:proofErr w:type="spellStart"/>
      <w:r>
        <w:t>ermanung</w:t>
      </w:r>
      <w:proofErr w:type="spellEnd"/>
      <w:r>
        <w:t xml:space="preserve"> </w:t>
      </w:r>
      <w:proofErr w:type="spellStart"/>
      <w:r>
        <w:t>zuthun</w:t>
      </w:r>
      <w:proofErr w:type="spellEnd"/>
      <w:r>
        <w:t xml:space="preserve">/ zu denen/ die zum Sacrament </w:t>
      </w:r>
      <w:proofErr w:type="spellStart"/>
      <w:r>
        <w:t>geen</w:t>
      </w:r>
      <w:proofErr w:type="spellEnd"/>
      <w:r>
        <w:t xml:space="preserve"> wöllen/ </w:t>
      </w:r>
      <w:proofErr w:type="spellStart"/>
      <w:r>
        <w:t>vnd</w:t>
      </w:r>
      <w:proofErr w:type="spellEnd"/>
      <w:r>
        <w:t xml:space="preserve"> </w:t>
      </w:r>
      <w:proofErr w:type="spellStart"/>
      <w:r>
        <w:t>gewonlich</w:t>
      </w:r>
      <w:proofErr w:type="spellEnd"/>
      <w:r>
        <w:t xml:space="preserve"> gezogen </w:t>
      </w:r>
      <w:proofErr w:type="spellStart"/>
      <w:r>
        <w:t>auß</w:t>
      </w:r>
      <w:proofErr w:type="spellEnd"/>
      <w:r>
        <w:t xml:space="preserve"> der Epistel </w:t>
      </w:r>
      <w:proofErr w:type="spellStart"/>
      <w:r>
        <w:t>vnd</w:t>
      </w:r>
      <w:proofErr w:type="spellEnd"/>
      <w:r>
        <w:t xml:space="preserve"> </w:t>
      </w:r>
      <w:proofErr w:type="spellStart"/>
      <w:r>
        <w:t>Euangelio</w:t>
      </w:r>
      <w:proofErr w:type="spellEnd"/>
      <w:r>
        <w:t xml:space="preserve">. </w:t>
      </w:r>
    </w:p>
    <w:p w:rsidR="008D4A6A" w:rsidRDefault="008D4A6A" w:rsidP="008D4A6A">
      <w:pPr>
        <w:pStyle w:val="StandardWeb"/>
      </w:pPr>
      <w:r>
        <w:rPr>
          <w:rStyle w:val="Fett"/>
        </w:rPr>
        <w:t xml:space="preserve">Laßt </w:t>
      </w:r>
      <w:proofErr w:type="spellStart"/>
      <w:r>
        <w:rPr>
          <w:rStyle w:val="Fett"/>
        </w:rPr>
        <w:t>vns</w:t>
      </w:r>
      <w:proofErr w:type="spellEnd"/>
      <w:r>
        <w:rPr>
          <w:rStyle w:val="Fett"/>
        </w:rPr>
        <w:t xml:space="preserve"> bitten.</w:t>
      </w:r>
      <w:r>
        <w:t xml:space="preserve"> </w:t>
      </w:r>
    </w:p>
    <w:p w:rsidR="008D4A6A" w:rsidRDefault="008D4A6A" w:rsidP="008D4A6A">
      <w:pPr>
        <w:pStyle w:val="StandardWeb"/>
      </w:pPr>
      <w:r>
        <w:t xml:space="preserve">Herr </w:t>
      </w:r>
      <w:proofErr w:type="spellStart"/>
      <w:r>
        <w:t>Jhesu</w:t>
      </w:r>
      <w:proofErr w:type="spellEnd"/>
      <w:r>
        <w:t xml:space="preserve"> Christe/ du </w:t>
      </w:r>
      <w:proofErr w:type="spellStart"/>
      <w:r>
        <w:t>sun</w:t>
      </w:r>
      <w:proofErr w:type="spellEnd"/>
      <w:r>
        <w:t xml:space="preserve"> des lebendigen Gottes/ der du </w:t>
      </w:r>
      <w:proofErr w:type="spellStart"/>
      <w:r>
        <w:t>auß</w:t>
      </w:r>
      <w:proofErr w:type="spellEnd"/>
      <w:r>
        <w:t xml:space="preserve"> väterlichem willen/ </w:t>
      </w:r>
      <w:proofErr w:type="spellStart"/>
      <w:r>
        <w:t>vnd</w:t>
      </w:r>
      <w:proofErr w:type="spellEnd"/>
      <w:r>
        <w:t xml:space="preserve"> mit </w:t>
      </w:r>
      <w:proofErr w:type="spellStart"/>
      <w:r>
        <w:t>wirckung</w:t>
      </w:r>
      <w:proofErr w:type="spellEnd"/>
      <w:r>
        <w:t xml:space="preserve"> des </w:t>
      </w:r>
      <w:proofErr w:type="spellStart"/>
      <w:r>
        <w:t>hayligen</w:t>
      </w:r>
      <w:proofErr w:type="spellEnd"/>
      <w:r>
        <w:t xml:space="preserve"> </w:t>
      </w:r>
      <w:proofErr w:type="spellStart"/>
      <w:r>
        <w:t>gaysts</w:t>
      </w:r>
      <w:proofErr w:type="spellEnd"/>
      <w:r>
        <w:t xml:space="preserve">/ durch dein todt die </w:t>
      </w:r>
      <w:proofErr w:type="spellStart"/>
      <w:r>
        <w:t>welt</w:t>
      </w:r>
      <w:proofErr w:type="spellEnd"/>
      <w:r>
        <w:t xml:space="preserve"> zum leben bracht hast/ erlöse </w:t>
      </w:r>
      <w:proofErr w:type="spellStart"/>
      <w:r>
        <w:t>vns</w:t>
      </w:r>
      <w:proofErr w:type="spellEnd"/>
      <w:r>
        <w:t xml:space="preserve"> durch </w:t>
      </w:r>
      <w:proofErr w:type="spellStart"/>
      <w:r>
        <w:t>dise</w:t>
      </w:r>
      <w:proofErr w:type="spellEnd"/>
      <w:r>
        <w:t xml:space="preserve"> deinen </w:t>
      </w:r>
      <w:proofErr w:type="spellStart"/>
      <w:r>
        <w:t>hayligen</w:t>
      </w:r>
      <w:proofErr w:type="spellEnd"/>
      <w:r>
        <w:t xml:space="preserve"> </w:t>
      </w:r>
      <w:proofErr w:type="spellStart"/>
      <w:r>
        <w:t>leyb</w:t>
      </w:r>
      <w:proofErr w:type="spellEnd"/>
      <w:r>
        <w:t xml:space="preserve"> </w:t>
      </w:r>
      <w:proofErr w:type="spellStart"/>
      <w:r>
        <w:t>vnd</w:t>
      </w:r>
      <w:proofErr w:type="spellEnd"/>
      <w:r>
        <w:t xml:space="preserve"> </w:t>
      </w:r>
      <w:proofErr w:type="spellStart"/>
      <w:r>
        <w:t>blutt</w:t>
      </w:r>
      <w:proofErr w:type="spellEnd"/>
      <w:r>
        <w:t xml:space="preserve">/ von allen </w:t>
      </w:r>
      <w:proofErr w:type="spellStart"/>
      <w:r>
        <w:t>vnsern</w:t>
      </w:r>
      <w:proofErr w:type="spellEnd"/>
      <w:r>
        <w:t xml:space="preserve"> </w:t>
      </w:r>
      <w:proofErr w:type="spellStart"/>
      <w:r>
        <w:t>vngerechtigkaiten</w:t>
      </w:r>
      <w:proofErr w:type="spellEnd"/>
      <w:r>
        <w:t xml:space="preserve"> </w:t>
      </w:r>
      <w:proofErr w:type="spellStart"/>
      <w:r>
        <w:t>vnd</w:t>
      </w:r>
      <w:proofErr w:type="spellEnd"/>
      <w:r>
        <w:t xml:space="preserve"> </w:t>
      </w:r>
      <w:proofErr w:type="spellStart"/>
      <w:r>
        <w:t>boßhaiten</w:t>
      </w:r>
      <w:proofErr w:type="spellEnd"/>
      <w:r>
        <w:t xml:space="preserve">/ </w:t>
      </w:r>
      <w:proofErr w:type="spellStart"/>
      <w:r>
        <w:t>vnd</w:t>
      </w:r>
      <w:proofErr w:type="spellEnd"/>
      <w:r>
        <w:t xml:space="preserve"> </w:t>
      </w:r>
      <w:proofErr w:type="spellStart"/>
      <w:r>
        <w:t>verleyhe</w:t>
      </w:r>
      <w:proofErr w:type="spellEnd"/>
      <w:r>
        <w:t xml:space="preserve">/ das wir </w:t>
      </w:r>
      <w:proofErr w:type="spellStart"/>
      <w:r>
        <w:t>alweg</w:t>
      </w:r>
      <w:proofErr w:type="spellEnd"/>
      <w:r>
        <w:t xml:space="preserve"> gehorsamen deinen </w:t>
      </w:r>
      <w:proofErr w:type="spellStart"/>
      <w:r>
        <w:t>gebotten</w:t>
      </w:r>
      <w:proofErr w:type="spellEnd"/>
      <w:r>
        <w:t xml:space="preserve">/ </w:t>
      </w:r>
      <w:proofErr w:type="spellStart"/>
      <w:r>
        <w:t>vnd</w:t>
      </w:r>
      <w:proofErr w:type="spellEnd"/>
      <w:r>
        <w:t xml:space="preserve"> von dir </w:t>
      </w:r>
      <w:proofErr w:type="spellStart"/>
      <w:r>
        <w:t>nymmer</w:t>
      </w:r>
      <w:proofErr w:type="spellEnd"/>
      <w:r>
        <w:t xml:space="preserve"> </w:t>
      </w:r>
      <w:proofErr w:type="spellStart"/>
      <w:r>
        <w:t>ewigklich</w:t>
      </w:r>
      <w:proofErr w:type="spellEnd"/>
      <w:r>
        <w:t xml:space="preserve"> </w:t>
      </w:r>
      <w:proofErr w:type="spellStart"/>
      <w:r>
        <w:t>abgesündert</w:t>
      </w:r>
      <w:proofErr w:type="spellEnd"/>
      <w:r>
        <w:t xml:space="preserve"> werden/ Amen. </w:t>
      </w:r>
    </w:p>
    <w:p w:rsidR="008D4A6A" w:rsidRDefault="008D4A6A" w:rsidP="008D4A6A">
      <w:pPr>
        <w:pStyle w:val="StandardWeb"/>
      </w:pPr>
      <w:r>
        <w:t xml:space="preserve">Hie </w:t>
      </w:r>
      <w:proofErr w:type="spellStart"/>
      <w:r>
        <w:t>taylt</w:t>
      </w:r>
      <w:proofErr w:type="spellEnd"/>
      <w:r>
        <w:t xml:space="preserve"> man </w:t>
      </w:r>
      <w:proofErr w:type="spellStart"/>
      <w:r>
        <w:t>auß</w:t>
      </w:r>
      <w:proofErr w:type="spellEnd"/>
      <w:r>
        <w:t xml:space="preserve"> dem </w:t>
      </w:r>
      <w:proofErr w:type="spellStart"/>
      <w:r>
        <w:t>volck</w:t>
      </w:r>
      <w:proofErr w:type="spellEnd"/>
      <w:r>
        <w:t xml:space="preserve">/ </w:t>
      </w:r>
      <w:proofErr w:type="spellStart"/>
      <w:r>
        <w:t>os</w:t>
      </w:r>
      <w:proofErr w:type="spellEnd"/>
      <w:r>
        <w:t xml:space="preserve"> es </w:t>
      </w:r>
      <w:proofErr w:type="spellStart"/>
      <w:r>
        <w:t>begert</w:t>
      </w:r>
      <w:proofErr w:type="spellEnd"/>
      <w:r>
        <w:t xml:space="preserve"> </w:t>
      </w:r>
      <w:proofErr w:type="spellStart"/>
      <w:r>
        <w:t>vnd</w:t>
      </w:r>
      <w:proofErr w:type="spellEnd"/>
      <w:r>
        <w:t xml:space="preserve"> sich </w:t>
      </w:r>
      <w:proofErr w:type="spellStart"/>
      <w:r>
        <w:t>anzaygt</w:t>
      </w:r>
      <w:proofErr w:type="spellEnd"/>
      <w:r>
        <w:t xml:space="preserve"> hat/ </w:t>
      </w:r>
      <w:proofErr w:type="spellStart"/>
      <w:r>
        <w:t>bayde</w:t>
      </w:r>
      <w:proofErr w:type="spellEnd"/>
      <w:r>
        <w:t xml:space="preserve"> Sacrament/ den </w:t>
      </w:r>
      <w:proofErr w:type="spellStart"/>
      <w:r>
        <w:t>leyb</w:t>
      </w:r>
      <w:proofErr w:type="spellEnd"/>
      <w:r>
        <w:t xml:space="preserve"> </w:t>
      </w:r>
      <w:proofErr w:type="spellStart"/>
      <w:r>
        <w:t>vnnd</w:t>
      </w:r>
      <w:proofErr w:type="spellEnd"/>
      <w:r>
        <w:t xml:space="preserve"> </w:t>
      </w:r>
      <w:proofErr w:type="spellStart"/>
      <w:r>
        <w:t>blut</w:t>
      </w:r>
      <w:proofErr w:type="spellEnd"/>
      <w:r>
        <w:t xml:space="preserve"> des </w:t>
      </w:r>
      <w:proofErr w:type="spellStart"/>
      <w:r>
        <w:t>herren</w:t>
      </w:r>
      <w:proofErr w:type="spellEnd"/>
      <w:r>
        <w:t xml:space="preserve">/ </w:t>
      </w:r>
      <w:proofErr w:type="spellStart"/>
      <w:r>
        <w:t>vnder</w:t>
      </w:r>
      <w:proofErr w:type="spellEnd"/>
      <w:r>
        <w:t xml:space="preserve"> </w:t>
      </w:r>
      <w:proofErr w:type="spellStart"/>
      <w:r>
        <w:t>brot</w:t>
      </w:r>
      <w:proofErr w:type="spellEnd"/>
      <w:r>
        <w:t xml:space="preserve"> </w:t>
      </w:r>
      <w:proofErr w:type="spellStart"/>
      <w:r>
        <w:t>vnd</w:t>
      </w:r>
      <w:proofErr w:type="spellEnd"/>
      <w:r>
        <w:t xml:space="preserve"> </w:t>
      </w:r>
      <w:proofErr w:type="spellStart"/>
      <w:r>
        <w:t>weyn</w:t>
      </w:r>
      <w:proofErr w:type="spellEnd"/>
      <w:r>
        <w:t xml:space="preserve">. </w:t>
      </w:r>
    </w:p>
    <w:p w:rsidR="008D4A6A" w:rsidRDefault="008D4A6A" w:rsidP="008D4A6A">
      <w:pPr>
        <w:pStyle w:val="StandardWeb"/>
      </w:pPr>
      <w:proofErr w:type="spellStart"/>
      <w:r>
        <w:rPr>
          <w:rStyle w:val="Fett"/>
        </w:rPr>
        <w:t>Complenda</w:t>
      </w:r>
      <w:proofErr w:type="spellEnd"/>
      <w:r>
        <w:rPr>
          <w:rStyle w:val="Fett"/>
        </w:rPr>
        <w:t>.</w:t>
      </w:r>
      <w:r>
        <w:t xml:space="preserve"> </w:t>
      </w:r>
    </w:p>
    <w:p w:rsidR="008D4A6A" w:rsidRDefault="008D4A6A" w:rsidP="008D4A6A">
      <w:pPr>
        <w:pStyle w:val="StandardWeb"/>
      </w:pPr>
      <w:r>
        <w:t xml:space="preserve">Beschluß mit </w:t>
      </w:r>
      <w:proofErr w:type="spellStart"/>
      <w:r>
        <w:t>ainem</w:t>
      </w:r>
      <w:proofErr w:type="spellEnd"/>
      <w:r>
        <w:t xml:space="preserve"> </w:t>
      </w:r>
      <w:proofErr w:type="spellStart"/>
      <w:r>
        <w:t>gemaynen</w:t>
      </w:r>
      <w:proofErr w:type="spellEnd"/>
      <w:r>
        <w:t xml:space="preserve"> gebet. </w:t>
      </w:r>
    </w:p>
    <w:p w:rsidR="008D4A6A" w:rsidRDefault="008D4A6A" w:rsidP="008D4A6A">
      <w:pPr>
        <w:pStyle w:val="StandardWeb"/>
      </w:pPr>
      <w:r>
        <w:rPr>
          <w:rStyle w:val="Fett"/>
        </w:rPr>
        <w:t xml:space="preserve">Laßt </w:t>
      </w:r>
      <w:proofErr w:type="spellStart"/>
      <w:r>
        <w:rPr>
          <w:rStyle w:val="Fett"/>
        </w:rPr>
        <w:t>vns</w:t>
      </w:r>
      <w:proofErr w:type="spellEnd"/>
      <w:r>
        <w:rPr>
          <w:rStyle w:val="Fett"/>
        </w:rPr>
        <w:t xml:space="preserve"> bitten.</w:t>
      </w:r>
      <w:r>
        <w:t xml:space="preserve"> </w:t>
      </w:r>
    </w:p>
    <w:p w:rsidR="008D4A6A" w:rsidRDefault="008D4A6A" w:rsidP="008D4A6A">
      <w:pPr>
        <w:pStyle w:val="StandardWeb"/>
      </w:pPr>
      <w:r>
        <w:t xml:space="preserve">Was wir mit </w:t>
      </w:r>
      <w:proofErr w:type="spellStart"/>
      <w:r>
        <w:t>mund</w:t>
      </w:r>
      <w:proofErr w:type="spellEnd"/>
      <w:r>
        <w:t xml:space="preserve"> haben zu </w:t>
      </w:r>
      <w:proofErr w:type="spellStart"/>
      <w:r>
        <w:t>vns</w:t>
      </w:r>
      <w:proofErr w:type="spellEnd"/>
      <w:r>
        <w:t xml:space="preserve"> genommen/ verleihe </w:t>
      </w:r>
      <w:proofErr w:type="spellStart"/>
      <w:r>
        <w:t>vns</w:t>
      </w:r>
      <w:proofErr w:type="spellEnd"/>
      <w:r>
        <w:t xml:space="preserve"> </w:t>
      </w:r>
      <w:proofErr w:type="spellStart"/>
      <w:r>
        <w:t>herr</w:t>
      </w:r>
      <w:proofErr w:type="spellEnd"/>
      <w:r>
        <w:t xml:space="preserve">/ auf das wir das selbig mit </w:t>
      </w:r>
      <w:proofErr w:type="spellStart"/>
      <w:r>
        <w:t>rainem</w:t>
      </w:r>
      <w:proofErr w:type="spellEnd"/>
      <w:r>
        <w:t xml:space="preserve"> </w:t>
      </w:r>
      <w:proofErr w:type="spellStart"/>
      <w:r>
        <w:t>gemüt</w:t>
      </w:r>
      <w:proofErr w:type="spellEnd"/>
      <w:r>
        <w:t xml:space="preserve"> </w:t>
      </w:r>
      <w:proofErr w:type="spellStart"/>
      <w:r>
        <w:t>annemen</w:t>
      </w:r>
      <w:proofErr w:type="spellEnd"/>
      <w:r>
        <w:t xml:space="preserve">/ </w:t>
      </w:r>
      <w:proofErr w:type="spellStart"/>
      <w:r>
        <w:t>vnd</w:t>
      </w:r>
      <w:proofErr w:type="spellEnd"/>
      <w:r>
        <w:t xml:space="preserve"> das </w:t>
      </w:r>
      <w:proofErr w:type="spellStart"/>
      <w:r>
        <w:t>vns</w:t>
      </w:r>
      <w:proofErr w:type="spellEnd"/>
      <w:r>
        <w:t xml:space="preserve"> von der </w:t>
      </w:r>
      <w:proofErr w:type="spellStart"/>
      <w:r>
        <w:t>zeytlichen</w:t>
      </w:r>
      <w:proofErr w:type="spellEnd"/>
      <w:r>
        <w:t xml:space="preserve"> gaben/ werde </w:t>
      </w:r>
      <w:proofErr w:type="spellStart"/>
      <w:r>
        <w:t>ain</w:t>
      </w:r>
      <w:proofErr w:type="spellEnd"/>
      <w:r>
        <w:t xml:space="preserve"> ewig </w:t>
      </w:r>
      <w:proofErr w:type="spellStart"/>
      <w:r>
        <w:t>artzney</w:t>
      </w:r>
      <w:proofErr w:type="spellEnd"/>
      <w:r>
        <w:t xml:space="preserve">/ durch Christum Jesum </w:t>
      </w:r>
      <w:proofErr w:type="spellStart"/>
      <w:r>
        <w:t>vnsern</w:t>
      </w:r>
      <w:proofErr w:type="spellEnd"/>
      <w:r>
        <w:t xml:space="preserve"> </w:t>
      </w:r>
      <w:proofErr w:type="spellStart"/>
      <w:r>
        <w:t>herrn</w:t>
      </w:r>
      <w:proofErr w:type="spellEnd"/>
      <w:r>
        <w:t xml:space="preserve"> Amen. </w:t>
      </w:r>
    </w:p>
    <w:p w:rsidR="008D4A6A" w:rsidRDefault="008D4A6A" w:rsidP="008D4A6A">
      <w:pPr>
        <w:pStyle w:val="StandardWeb"/>
      </w:pPr>
      <w:r>
        <w:rPr>
          <w:rStyle w:val="Fett"/>
        </w:rPr>
        <w:t>Ad populum.</w:t>
      </w:r>
      <w:r>
        <w:t xml:space="preserve"> </w:t>
      </w:r>
    </w:p>
    <w:p w:rsidR="008D4A6A" w:rsidRDefault="008D4A6A" w:rsidP="008D4A6A">
      <w:pPr>
        <w:pStyle w:val="StandardWeb"/>
      </w:pPr>
      <w:r>
        <w:t xml:space="preserve">Zu dem </w:t>
      </w:r>
      <w:proofErr w:type="spellStart"/>
      <w:r>
        <w:t>volck</w:t>
      </w:r>
      <w:proofErr w:type="spellEnd"/>
      <w:r>
        <w:t xml:space="preserve"> spricht er. </w:t>
      </w:r>
    </w:p>
    <w:p w:rsidR="008D4A6A" w:rsidRDefault="008D4A6A" w:rsidP="008D4A6A">
      <w:pPr>
        <w:pStyle w:val="StandardWeb"/>
      </w:pPr>
      <w:r>
        <w:t xml:space="preserve">Der </w:t>
      </w:r>
      <w:proofErr w:type="spellStart"/>
      <w:r>
        <w:t>herr</w:t>
      </w:r>
      <w:proofErr w:type="spellEnd"/>
      <w:r>
        <w:t xml:space="preserve"> sey mit euch.</w:t>
      </w:r>
      <w:r>
        <w:br/>
      </w:r>
      <w:proofErr w:type="spellStart"/>
      <w:r>
        <w:t>Sagent</w:t>
      </w:r>
      <w:proofErr w:type="spellEnd"/>
      <w:r>
        <w:t xml:space="preserve"> </w:t>
      </w:r>
      <w:proofErr w:type="spellStart"/>
      <w:r>
        <w:t>danck</w:t>
      </w:r>
      <w:proofErr w:type="spellEnd"/>
      <w:r>
        <w:t xml:space="preserve"> dem </w:t>
      </w:r>
      <w:proofErr w:type="spellStart"/>
      <w:r>
        <w:t>herren</w:t>
      </w:r>
      <w:proofErr w:type="spellEnd"/>
      <w:r>
        <w:t xml:space="preserve">. </w:t>
      </w:r>
    </w:p>
    <w:p w:rsidR="008D4A6A" w:rsidRDefault="008D4A6A" w:rsidP="008D4A6A">
      <w:pPr>
        <w:pStyle w:val="StandardWeb"/>
      </w:pPr>
      <w:proofErr w:type="spellStart"/>
      <w:r>
        <w:rPr>
          <w:rStyle w:val="Fett"/>
        </w:rPr>
        <w:t>Benedictio</w:t>
      </w:r>
      <w:proofErr w:type="spellEnd"/>
      <w:r>
        <w:rPr>
          <w:rStyle w:val="Fett"/>
        </w:rPr>
        <w:t>.</w:t>
      </w:r>
      <w:r>
        <w:t xml:space="preserve"> </w:t>
      </w:r>
    </w:p>
    <w:p w:rsidR="008D4A6A" w:rsidRDefault="008D4A6A" w:rsidP="008D4A6A">
      <w:pPr>
        <w:pStyle w:val="StandardWeb"/>
      </w:pPr>
      <w:r>
        <w:t xml:space="preserve">Segen über das </w:t>
      </w:r>
      <w:proofErr w:type="spellStart"/>
      <w:r>
        <w:t>volck</w:t>
      </w:r>
      <w:proofErr w:type="spellEnd"/>
      <w:r>
        <w:t xml:space="preserve">. </w:t>
      </w:r>
    </w:p>
    <w:p w:rsidR="008D4A6A" w:rsidRDefault="008D4A6A" w:rsidP="008D4A6A">
      <w:pPr>
        <w:pStyle w:val="StandardWeb"/>
      </w:pPr>
      <w:r>
        <w:t xml:space="preserve">Der </w:t>
      </w:r>
      <w:proofErr w:type="spellStart"/>
      <w:r>
        <w:t>segen</w:t>
      </w:r>
      <w:proofErr w:type="spellEnd"/>
      <w:r>
        <w:t xml:space="preserve"> </w:t>
      </w:r>
      <w:proofErr w:type="spellStart"/>
      <w:r>
        <w:t>Got</w:t>
      </w:r>
      <w:proofErr w:type="spellEnd"/>
      <w:r>
        <w:t xml:space="preserve"> des </w:t>
      </w:r>
      <w:proofErr w:type="spellStart"/>
      <w:r>
        <w:t>vatters</w:t>
      </w:r>
      <w:proofErr w:type="spellEnd"/>
      <w:r>
        <w:rPr>
          <w:rStyle w:val="Endnotenzeichen"/>
        </w:rPr>
        <w:endnoteReference w:id="2"/>
      </w:r>
      <w:r>
        <w:t xml:space="preserve"> und des </w:t>
      </w:r>
      <w:proofErr w:type="spellStart"/>
      <w:r>
        <w:t>suns</w:t>
      </w:r>
      <w:proofErr w:type="spellEnd"/>
      <w:r>
        <w:rPr>
          <w:rStyle w:val="Endnotenzeichen"/>
        </w:rPr>
        <w:endnoteReference w:id="3"/>
      </w:r>
      <w:r>
        <w:t xml:space="preserve"> </w:t>
      </w:r>
      <w:proofErr w:type="spellStart"/>
      <w:r>
        <w:t>vnd</w:t>
      </w:r>
      <w:proofErr w:type="spellEnd"/>
      <w:r>
        <w:t xml:space="preserve"> des </w:t>
      </w:r>
      <w:proofErr w:type="spellStart"/>
      <w:r>
        <w:t>hayligen</w:t>
      </w:r>
      <w:proofErr w:type="spellEnd"/>
      <w:r>
        <w:t xml:space="preserve"> </w:t>
      </w:r>
      <w:proofErr w:type="spellStart"/>
      <w:r>
        <w:t>gaists</w:t>
      </w:r>
      <w:proofErr w:type="spellEnd"/>
      <w:r>
        <w:rPr>
          <w:rStyle w:val="Endnotenzeichen"/>
        </w:rPr>
        <w:endnoteReference w:id="4"/>
      </w:r>
      <w:r>
        <w:t xml:space="preserve"> sey mit </w:t>
      </w:r>
      <w:proofErr w:type="spellStart"/>
      <w:r>
        <w:t>vns</w:t>
      </w:r>
      <w:proofErr w:type="spellEnd"/>
      <w:r>
        <w:t xml:space="preserve"> </w:t>
      </w:r>
      <w:proofErr w:type="spellStart"/>
      <w:r>
        <w:t>vnd</w:t>
      </w:r>
      <w:proofErr w:type="spellEnd"/>
      <w:r>
        <w:t xml:space="preserve"> </w:t>
      </w:r>
      <w:proofErr w:type="spellStart"/>
      <w:r>
        <w:t>bleyb</w:t>
      </w:r>
      <w:proofErr w:type="spellEnd"/>
      <w:r>
        <w:t xml:space="preserve"> </w:t>
      </w:r>
      <w:proofErr w:type="spellStart"/>
      <w:r>
        <w:t>alweg</w:t>
      </w:r>
      <w:proofErr w:type="spellEnd"/>
      <w:r>
        <w:t xml:space="preserve">/ Amen. </w:t>
      </w:r>
    </w:p>
    <w:p w:rsidR="008D4A6A" w:rsidRDefault="008D4A6A" w:rsidP="008D4A6A">
      <w:pPr>
        <w:pStyle w:val="berschrift2"/>
      </w:pPr>
      <w:r>
        <w:t>Etliche vorreden.</w:t>
      </w:r>
    </w:p>
    <w:p w:rsidR="008D4A6A" w:rsidRDefault="008D4A6A" w:rsidP="008D4A6A">
      <w:pPr>
        <w:pStyle w:val="StandardWeb"/>
      </w:pPr>
      <w:r>
        <w:t xml:space="preserve">SO du in der oben </w:t>
      </w:r>
      <w:proofErr w:type="spellStart"/>
      <w:r>
        <w:t>angezaygten</w:t>
      </w:r>
      <w:proofErr w:type="spellEnd"/>
      <w:r>
        <w:t xml:space="preserve"> </w:t>
      </w:r>
      <w:proofErr w:type="spellStart"/>
      <w:r>
        <w:t>Prefation</w:t>
      </w:r>
      <w:proofErr w:type="spellEnd"/>
      <w:r>
        <w:t xml:space="preserve"> gelesen hast das </w:t>
      </w:r>
      <w:proofErr w:type="spellStart"/>
      <w:r>
        <w:t>wörtlein</w:t>
      </w:r>
      <w:proofErr w:type="spellEnd"/>
      <w:r>
        <w:t xml:space="preserve"> Ewiger Gott/ so </w:t>
      </w:r>
      <w:proofErr w:type="spellStart"/>
      <w:r>
        <w:t>volget</w:t>
      </w:r>
      <w:proofErr w:type="spellEnd"/>
      <w:r>
        <w:t xml:space="preserve">/ Dann durch die </w:t>
      </w:r>
      <w:proofErr w:type="spellStart"/>
      <w:r>
        <w:t>gehaymnuß</w:t>
      </w:r>
      <w:proofErr w:type="spellEnd"/>
      <w:r>
        <w:t xml:space="preserve"> des </w:t>
      </w:r>
      <w:proofErr w:type="spellStart"/>
      <w:r>
        <w:t>worts</w:t>
      </w:r>
      <w:proofErr w:type="spellEnd"/>
      <w:r>
        <w:t xml:space="preserve"> so </w:t>
      </w:r>
      <w:proofErr w:type="spellStart"/>
      <w:r>
        <w:t>flaisch</w:t>
      </w:r>
      <w:proofErr w:type="spellEnd"/>
      <w:r>
        <w:t xml:space="preserve"> worden ist </w:t>
      </w:r>
      <w:proofErr w:type="spellStart"/>
      <w:r>
        <w:t>ain</w:t>
      </w:r>
      <w:proofErr w:type="spellEnd"/>
      <w:r>
        <w:t xml:space="preserve"> </w:t>
      </w:r>
      <w:proofErr w:type="spellStart"/>
      <w:r>
        <w:t>newes</w:t>
      </w:r>
      <w:proofErr w:type="spellEnd"/>
      <w:r>
        <w:t xml:space="preserve"> </w:t>
      </w:r>
      <w:proofErr w:type="spellStart"/>
      <w:r>
        <w:t>liecht</w:t>
      </w:r>
      <w:proofErr w:type="spellEnd"/>
      <w:r>
        <w:t xml:space="preserve"> deiner </w:t>
      </w:r>
      <w:proofErr w:type="spellStart"/>
      <w:r>
        <w:t>klarhait</w:t>
      </w:r>
      <w:proofErr w:type="spellEnd"/>
      <w:r>
        <w:t xml:space="preserve">/ den </w:t>
      </w:r>
      <w:proofErr w:type="spellStart"/>
      <w:r>
        <w:t>augen</w:t>
      </w:r>
      <w:proofErr w:type="spellEnd"/>
      <w:r>
        <w:t xml:space="preserve"> </w:t>
      </w:r>
      <w:proofErr w:type="spellStart"/>
      <w:r>
        <w:t>vnsers</w:t>
      </w:r>
      <w:proofErr w:type="spellEnd"/>
      <w:r>
        <w:t xml:space="preserve"> </w:t>
      </w:r>
      <w:proofErr w:type="spellStart"/>
      <w:r>
        <w:t>gemüts</w:t>
      </w:r>
      <w:proofErr w:type="spellEnd"/>
      <w:r>
        <w:t xml:space="preserve"> </w:t>
      </w:r>
      <w:proofErr w:type="spellStart"/>
      <w:r>
        <w:t>erschynen</w:t>
      </w:r>
      <w:proofErr w:type="spellEnd"/>
      <w:r>
        <w:t xml:space="preserve"> </w:t>
      </w:r>
      <w:proofErr w:type="spellStart"/>
      <w:r>
        <w:t>auff</w:t>
      </w:r>
      <w:proofErr w:type="spellEnd"/>
      <w:r>
        <w:t xml:space="preserve"> das/ so wir </w:t>
      </w:r>
      <w:proofErr w:type="spellStart"/>
      <w:r>
        <w:t>got</w:t>
      </w:r>
      <w:proofErr w:type="spellEnd"/>
      <w:r>
        <w:t xml:space="preserve"> sichtbarlichen erkennen/ das wir durch </w:t>
      </w:r>
      <w:proofErr w:type="spellStart"/>
      <w:r>
        <w:t>jn</w:t>
      </w:r>
      <w:proofErr w:type="spellEnd"/>
      <w:r>
        <w:t xml:space="preserve"> zur liebe </w:t>
      </w:r>
      <w:proofErr w:type="spellStart"/>
      <w:r>
        <w:t>vnsichtbarer</w:t>
      </w:r>
      <w:proofErr w:type="spellEnd"/>
      <w:r>
        <w:t xml:space="preserve"> dingen gezogen werden. </w:t>
      </w:r>
    </w:p>
    <w:p w:rsidR="008D4A6A" w:rsidRDefault="008D4A6A" w:rsidP="008D4A6A">
      <w:pPr>
        <w:pStyle w:val="StandardWeb"/>
      </w:pPr>
      <w:r>
        <w:t xml:space="preserve">Deßhalb wir </w:t>
      </w:r>
      <w:proofErr w:type="spellStart"/>
      <w:r>
        <w:t>mitt</w:t>
      </w:r>
      <w:proofErr w:type="spellEnd"/>
      <w:r>
        <w:t xml:space="preserve"> den Engeln </w:t>
      </w:r>
      <w:proofErr w:type="spellStart"/>
      <w:r>
        <w:t>vnd</w:t>
      </w:r>
      <w:proofErr w:type="spellEnd"/>
      <w:r>
        <w:t xml:space="preserve"> allen himmlischen hörscharen/ dir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rsidR="008D4A6A" w:rsidRDefault="008D4A6A" w:rsidP="008D4A6A">
      <w:pPr>
        <w:pStyle w:val="StandardWeb"/>
      </w:pPr>
      <w:r>
        <w:rPr>
          <w:rStyle w:val="Fett"/>
        </w:rPr>
        <w:t>Ain ander vorrede</w:t>
      </w:r>
      <w:r>
        <w:t xml:space="preserve"> </w:t>
      </w:r>
    </w:p>
    <w:p w:rsidR="008D4A6A" w:rsidRDefault="008D4A6A" w:rsidP="008D4A6A">
      <w:pPr>
        <w:pStyle w:val="StandardWeb"/>
      </w:pPr>
      <w:r>
        <w:t xml:space="preserve">Ewiger Gott/ So dein eingeborner Sun in dem wesen </w:t>
      </w:r>
      <w:proofErr w:type="spellStart"/>
      <w:r>
        <w:t>vnser</w:t>
      </w:r>
      <w:proofErr w:type="spellEnd"/>
      <w:r>
        <w:t xml:space="preserve"> </w:t>
      </w:r>
      <w:proofErr w:type="spellStart"/>
      <w:r>
        <w:t>tödtlichhait</w:t>
      </w:r>
      <w:proofErr w:type="spellEnd"/>
      <w:r>
        <w:t xml:space="preserve"> </w:t>
      </w:r>
      <w:proofErr w:type="spellStart"/>
      <w:r>
        <w:t>erschynen</w:t>
      </w:r>
      <w:proofErr w:type="spellEnd"/>
      <w:r>
        <w:t xml:space="preserve"> ist/ hat er </w:t>
      </w:r>
      <w:proofErr w:type="spellStart"/>
      <w:r>
        <w:t>vns</w:t>
      </w:r>
      <w:proofErr w:type="spellEnd"/>
      <w:r>
        <w:t xml:space="preserve"> mit dem </w:t>
      </w:r>
      <w:proofErr w:type="spellStart"/>
      <w:r>
        <w:t>newen</w:t>
      </w:r>
      <w:proofErr w:type="spellEnd"/>
      <w:r>
        <w:t xml:space="preserve"> </w:t>
      </w:r>
      <w:proofErr w:type="spellStart"/>
      <w:r>
        <w:t>liecht</w:t>
      </w:r>
      <w:proofErr w:type="spellEnd"/>
      <w:r>
        <w:t xml:space="preserve"> </w:t>
      </w:r>
      <w:proofErr w:type="spellStart"/>
      <w:r>
        <w:t>seyner</w:t>
      </w:r>
      <w:proofErr w:type="spellEnd"/>
      <w:r>
        <w:t xml:space="preserve"> </w:t>
      </w:r>
      <w:proofErr w:type="spellStart"/>
      <w:r>
        <w:t>vntödtlichhait</w:t>
      </w:r>
      <w:proofErr w:type="spellEnd"/>
      <w:r>
        <w:t xml:space="preserve"> widerbracht rc. </w:t>
      </w:r>
    </w:p>
    <w:p w:rsidR="008D4A6A" w:rsidRDefault="008D4A6A" w:rsidP="008D4A6A">
      <w:pPr>
        <w:pStyle w:val="StandardWeb"/>
      </w:pPr>
      <w:proofErr w:type="spellStart"/>
      <w:r>
        <w:t>Deßhalt</w:t>
      </w:r>
      <w:proofErr w:type="spellEnd"/>
      <w:r>
        <w:t xml:space="preserve"> wir </w:t>
      </w:r>
      <w:proofErr w:type="spellStart"/>
      <w:r>
        <w:t>mitt</w:t>
      </w:r>
      <w:proofErr w:type="spellEnd"/>
      <w:r>
        <w:t xml:space="preserve"> den Engeln </w:t>
      </w:r>
      <w:proofErr w:type="spellStart"/>
      <w:r>
        <w:t>vnd</w:t>
      </w:r>
      <w:proofErr w:type="spellEnd"/>
      <w:r>
        <w:t xml:space="preserve"> allen </w:t>
      </w:r>
      <w:proofErr w:type="spellStart"/>
      <w:r>
        <w:t>hymmlischen</w:t>
      </w:r>
      <w:proofErr w:type="spellEnd"/>
      <w:r>
        <w:t xml:space="preserve"> hörscharen dir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rsidR="008D4A6A" w:rsidRDefault="008D4A6A" w:rsidP="008D4A6A">
      <w:pPr>
        <w:pStyle w:val="StandardWeb"/>
      </w:pPr>
      <w:r>
        <w:t xml:space="preserve">Recht </w:t>
      </w:r>
      <w:proofErr w:type="spellStart"/>
      <w:r>
        <w:t>vnd</w:t>
      </w:r>
      <w:proofErr w:type="spellEnd"/>
      <w:r>
        <w:t xml:space="preserve"> </w:t>
      </w:r>
      <w:proofErr w:type="spellStart"/>
      <w:r>
        <w:t>haylsam</w:t>
      </w:r>
      <w:proofErr w:type="spellEnd"/>
      <w:r>
        <w:t xml:space="preserve">/ das man dich </w:t>
      </w:r>
      <w:proofErr w:type="spellStart"/>
      <w:r>
        <w:t>alweg</w:t>
      </w:r>
      <w:proofErr w:type="spellEnd"/>
      <w:r>
        <w:t xml:space="preserve"> herrlich </w:t>
      </w:r>
      <w:proofErr w:type="spellStart"/>
      <w:r>
        <w:t>rümb</w:t>
      </w:r>
      <w:proofErr w:type="spellEnd"/>
      <w:r>
        <w:t xml:space="preserve"> </w:t>
      </w:r>
      <w:proofErr w:type="spellStart"/>
      <w:r>
        <w:t>vnd</w:t>
      </w:r>
      <w:proofErr w:type="spellEnd"/>
      <w:r>
        <w:t xml:space="preserve"> </w:t>
      </w:r>
      <w:proofErr w:type="spellStart"/>
      <w:r>
        <w:t>breise</w:t>
      </w:r>
      <w:proofErr w:type="spellEnd"/>
      <w:r>
        <w:t xml:space="preserve">/ Dann </w:t>
      </w:r>
      <w:proofErr w:type="spellStart"/>
      <w:r>
        <w:t>vnnser</w:t>
      </w:r>
      <w:proofErr w:type="spellEnd"/>
      <w:r>
        <w:t xml:space="preserve"> </w:t>
      </w:r>
      <w:proofErr w:type="spellStart"/>
      <w:r>
        <w:t>Osterlamb</w:t>
      </w:r>
      <w:proofErr w:type="spellEnd"/>
      <w:r>
        <w:t xml:space="preserve">/ Christus ist geschlachtet/ Er ist das war lamm/ das </w:t>
      </w:r>
      <w:proofErr w:type="spellStart"/>
      <w:r>
        <w:t>hyn</w:t>
      </w:r>
      <w:proofErr w:type="spellEnd"/>
      <w:r>
        <w:t xml:space="preserve"> </w:t>
      </w:r>
      <w:proofErr w:type="spellStart"/>
      <w:r>
        <w:t>nimbt</w:t>
      </w:r>
      <w:proofErr w:type="spellEnd"/>
      <w:r>
        <w:t xml:space="preserve"> der </w:t>
      </w:r>
      <w:proofErr w:type="spellStart"/>
      <w:r>
        <w:t>welt</w:t>
      </w:r>
      <w:proofErr w:type="spellEnd"/>
      <w:r>
        <w:t xml:space="preserve"> </w:t>
      </w:r>
      <w:proofErr w:type="spellStart"/>
      <w:r>
        <w:t>sünde</w:t>
      </w:r>
      <w:proofErr w:type="spellEnd"/>
      <w:r>
        <w:t xml:space="preserve">/ der </w:t>
      </w:r>
      <w:proofErr w:type="spellStart"/>
      <w:r>
        <w:t>vnsern</w:t>
      </w:r>
      <w:proofErr w:type="spellEnd"/>
      <w:r>
        <w:t xml:space="preserve"> todt durchs sterben zerstöret/ </w:t>
      </w:r>
      <w:proofErr w:type="spellStart"/>
      <w:r>
        <w:t>vnd</w:t>
      </w:r>
      <w:proofErr w:type="spellEnd"/>
      <w:r>
        <w:t xml:space="preserve"> das leben/ durch </w:t>
      </w:r>
      <w:proofErr w:type="spellStart"/>
      <w:r>
        <w:t>auffersteung</w:t>
      </w:r>
      <w:proofErr w:type="spellEnd"/>
      <w:r>
        <w:t xml:space="preserve"> widerbracht hat. </w:t>
      </w:r>
    </w:p>
    <w:p w:rsidR="008D4A6A" w:rsidRDefault="008D4A6A" w:rsidP="008D4A6A">
      <w:pPr>
        <w:pStyle w:val="StandardWeb"/>
      </w:pPr>
      <w:r>
        <w:t xml:space="preserve">Deßhalb wir mit den Engeln </w:t>
      </w:r>
      <w:proofErr w:type="spellStart"/>
      <w:r>
        <w:t>vnd</w:t>
      </w:r>
      <w:proofErr w:type="spellEnd"/>
      <w:r>
        <w:t xml:space="preserve"> allen </w:t>
      </w:r>
      <w:proofErr w:type="spellStart"/>
      <w:r>
        <w:t>hymmlischen</w:t>
      </w:r>
      <w:proofErr w:type="spellEnd"/>
      <w:r>
        <w:t xml:space="preserve"> hörscharen/ </w:t>
      </w:r>
      <w:proofErr w:type="spellStart"/>
      <w:r>
        <w:t>dis</w:t>
      </w:r>
      <w:proofErr w:type="spellEnd"/>
      <w:r>
        <w:t xml:space="preserve">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rsidR="008D4A6A" w:rsidRDefault="008D4A6A" w:rsidP="008D4A6A">
      <w:pPr>
        <w:pStyle w:val="StandardWeb"/>
      </w:pPr>
      <w:r>
        <w:rPr>
          <w:rStyle w:val="Fett"/>
        </w:rPr>
        <w:t>Ain ander vorrede.</w:t>
      </w:r>
      <w:r>
        <w:t xml:space="preserve"> </w:t>
      </w:r>
    </w:p>
    <w:p w:rsidR="008D4A6A" w:rsidRDefault="008D4A6A" w:rsidP="008D4A6A">
      <w:pPr>
        <w:pStyle w:val="StandardWeb"/>
      </w:pPr>
      <w:r>
        <w:t xml:space="preserve">Ewiger </w:t>
      </w:r>
      <w:proofErr w:type="spellStart"/>
      <w:r>
        <w:t>Got</w:t>
      </w:r>
      <w:proofErr w:type="spellEnd"/>
      <w:r>
        <w:t xml:space="preserve">/ durch Christum </w:t>
      </w:r>
      <w:proofErr w:type="spellStart"/>
      <w:r>
        <w:t>vnsern</w:t>
      </w:r>
      <w:proofErr w:type="spellEnd"/>
      <w:r>
        <w:t xml:space="preserve"> </w:t>
      </w:r>
      <w:proofErr w:type="spellStart"/>
      <w:r>
        <w:t>herrn</w:t>
      </w:r>
      <w:proofErr w:type="spellEnd"/>
      <w:r>
        <w:t xml:space="preserve"> Der nach seiner </w:t>
      </w:r>
      <w:proofErr w:type="spellStart"/>
      <w:r>
        <w:t>aufferstentnuß</w:t>
      </w:r>
      <w:proofErr w:type="spellEnd"/>
      <w:r>
        <w:t xml:space="preserve">/ </w:t>
      </w:r>
      <w:proofErr w:type="spellStart"/>
      <w:r>
        <w:t>seiynen</w:t>
      </w:r>
      <w:proofErr w:type="spellEnd"/>
      <w:r>
        <w:t xml:space="preserve"> Jüngern </w:t>
      </w:r>
      <w:proofErr w:type="spellStart"/>
      <w:r>
        <w:t>offentlich</w:t>
      </w:r>
      <w:proofErr w:type="spellEnd"/>
      <w:r>
        <w:t xml:space="preserve"> </w:t>
      </w:r>
      <w:proofErr w:type="spellStart"/>
      <w:r>
        <w:t>erschynen</w:t>
      </w:r>
      <w:proofErr w:type="spellEnd"/>
      <w:r>
        <w:t xml:space="preserve">/ </w:t>
      </w:r>
      <w:proofErr w:type="spellStart"/>
      <w:r>
        <w:t>vnd</w:t>
      </w:r>
      <w:proofErr w:type="spellEnd"/>
      <w:r>
        <w:t xml:space="preserve"> in </w:t>
      </w:r>
      <w:proofErr w:type="spellStart"/>
      <w:r>
        <w:t>jrem</w:t>
      </w:r>
      <w:proofErr w:type="spellEnd"/>
      <w:r>
        <w:t xml:space="preserve"> </w:t>
      </w:r>
      <w:proofErr w:type="spellStart"/>
      <w:r>
        <w:t>gesicht</w:t>
      </w:r>
      <w:proofErr w:type="spellEnd"/>
      <w:r>
        <w:t xml:space="preserve"> erhebt ist in </w:t>
      </w:r>
      <w:proofErr w:type="spellStart"/>
      <w:r>
        <w:t>hymel</w:t>
      </w:r>
      <w:proofErr w:type="spellEnd"/>
      <w:r>
        <w:t xml:space="preserve">/ auf das er </w:t>
      </w:r>
      <w:proofErr w:type="spellStart"/>
      <w:r>
        <w:t>vns</w:t>
      </w:r>
      <w:proofErr w:type="spellEnd"/>
      <w:r>
        <w:t xml:space="preserve"> </w:t>
      </w:r>
      <w:proofErr w:type="spellStart"/>
      <w:r>
        <w:t>sseyner</w:t>
      </w:r>
      <w:proofErr w:type="spellEnd"/>
      <w:r>
        <w:t xml:space="preserve"> </w:t>
      </w:r>
      <w:proofErr w:type="spellStart"/>
      <w:r>
        <w:t>gothait</w:t>
      </w:r>
      <w:proofErr w:type="spellEnd"/>
      <w:r>
        <w:t xml:space="preserve"> </w:t>
      </w:r>
      <w:proofErr w:type="spellStart"/>
      <w:r>
        <w:t>taylhafftig</w:t>
      </w:r>
      <w:proofErr w:type="spellEnd"/>
      <w:r>
        <w:t xml:space="preserve"> macht. </w:t>
      </w:r>
    </w:p>
    <w:p w:rsidR="008D4A6A" w:rsidRDefault="008D4A6A" w:rsidP="008D4A6A">
      <w:pPr>
        <w:pStyle w:val="StandardWeb"/>
      </w:pPr>
      <w:r>
        <w:t xml:space="preserve">Deßhalb wir rc. </w:t>
      </w:r>
    </w:p>
    <w:p w:rsidR="008D4A6A" w:rsidRDefault="008D4A6A" w:rsidP="008D4A6A">
      <w:pPr>
        <w:pStyle w:val="StandardWeb"/>
      </w:pPr>
      <w:r>
        <w:rPr>
          <w:rStyle w:val="Fett"/>
        </w:rPr>
        <w:t xml:space="preserve">Ain ander </w:t>
      </w:r>
      <w:proofErr w:type="spellStart"/>
      <w:r>
        <w:rPr>
          <w:rStyle w:val="Fett"/>
        </w:rPr>
        <w:t>vorred</w:t>
      </w:r>
      <w:proofErr w:type="spellEnd"/>
      <w:r>
        <w:rPr>
          <w:rStyle w:val="Fett"/>
        </w:rPr>
        <w:t>.</w:t>
      </w:r>
      <w:r>
        <w:t xml:space="preserve"> </w:t>
      </w:r>
    </w:p>
    <w:p w:rsidR="008D4A6A" w:rsidRDefault="008D4A6A" w:rsidP="008D4A6A">
      <w:pPr>
        <w:pStyle w:val="StandardWeb"/>
      </w:pPr>
      <w:r>
        <w:t xml:space="preserve">Ewiger </w:t>
      </w:r>
      <w:proofErr w:type="spellStart"/>
      <w:r>
        <w:t>Got</w:t>
      </w:r>
      <w:proofErr w:type="spellEnd"/>
      <w:r>
        <w:t xml:space="preserve">/ durch Christum </w:t>
      </w:r>
      <w:proofErr w:type="spellStart"/>
      <w:r>
        <w:t>vnsern</w:t>
      </w:r>
      <w:proofErr w:type="spellEnd"/>
      <w:r>
        <w:t xml:space="preserve"> </w:t>
      </w:r>
      <w:proofErr w:type="spellStart"/>
      <w:r>
        <w:t>herrn</w:t>
      </w:r>
      <w:proofErr w:type="spellEnd"/>
      <w:r>
        <w:t xml:space="preserve">. Der </w:t>
      </w:r>
      <w:proofErr w:type="spellStart"/>
      <w:r>
        <w:t>auffgestigen</w:t>
      </w:r>
      <w:proofErr w:type="spellEnd"/>
      <w:r>
        <w:t xml:space="preserve"> über alle </w:t>
      </w:r>
      <w:proofErr w:type="spellStart"/>
      <w:r>
        <w:t>himel</w:t>
      </w:r>
      <w:proofErr w:type="spellEnd"/>
      <w:r>
        <w:t xml:space="preserve"> </w:t>
      </w:r>
      <w:proofErr w:type="spellStart"/>
      <w:r>
        <w:t>vnd</w:t>
      </w:r>
      <w:proofErr w:type="spellEnd"/>
      <w:r>
        <w:t xml:space="preserve"> sitzend zu deiner gerechten </w:t>
      </w:r>
      <w:proofErr w:type="spellStart"/>
      <w:r>
        <w:t>außgossen</w:t>
      </w:r>
      <w:proofErr w:type="spellEnd"/>
      <w:r>
        <w:t xml:space="preserve"> hat den </w:t>
      </w:r>
      <w:proofErr w:type="spellStart"/>
      <w:r>
        <w:t>verhayssen</w:t>
      </w:r>
      <w:proofErr w:type="spellEnd"/>
      <w:r>
        <w:t xml:space="preserve"> </w:t>
      </w:r>
      <w:proofErr w:type="spellStart"/>
      <w:r>
        <w:t>gayst</w:t>
      </w:r>
      <w:proofErr w:type="spellEnd"/>
      <w:r>
        <w:t xml:space="preserve"> über dein/ an </w:t>
      </w:r>
      <w:proofErr w:type="spellStart"/>
      <w:r>
        <w:t>kindes</w:t>
      </w:r>
      <w:proofErr w:type="spellEnd"/>
      <w:r>
        <w:t xml:space="preserve"> </w:t>
      </w:r>
      <w:proofErr w:type="spellStart"/>
      <w:r>
        <w:t>stat</w:t>
      </w:r>
      <w:proofErr w:type="spellEnd"/>
      <w:r>
        <w:t xml:space="preserve">/ angenommene </w:t>
      </w:r>
      <w:proofErr w:type="spellStart"/>
      <w:r>
        <w:t>kinder</w:t>
      </w:r>
      <w:proofErr w:type="spellEnd"/>
      <w:r>
        <w:t xml:space="preserve">. </w:t>
      </w:r>
      <w:proofErr w:type="spellStart"/>
      <w:r>
        <w:t>Deßjhalb</w:t>
      </w:r>
      <w:proofErr w:type="spellEnd"/>
      <w:r>
        <w:t xml:space="preserve"> mit </w:t>
      </w:r>
      <w:proofErr w:type="spellStart"/>
      <w:r>
        <w:t>außtringenden</w:t>
      </w:r>
      <w:proofErr w:type="spellEnd"/>
      <w:r>
        <w:t xml:space="preserve"> </w:t>
      </w:r>
      <w:proofErr w:type="spellStart"/>
      <w:r>
        <w:t>freüden</w:t>
      </w:r>
      <w:proofErr w:type="spellEnd"/>
      <w:r>
        <w:t xml:space="preserve"> in allem </w:t>
      </w:r>
      <w:proofErr w:type="spellStart"/>
      <w:r>
        <w:t>erdtrich</w:t>
      </w:r>
      <w:proofErr w:type="spellEnd"/>
      <w:r>
        <w:t xml:space="preserve"> die </w:t>
      </w:r>
      <w:proofErr w:type="spellStart"/>
      <w:r>
        <w:t>welt</w:t>
      </w:r>
      <w:proofErr w:type="spellEnd"/>
      <w:r>
        <w:t xml:space="preserve"> sich </w:t>
      </w:r>
      <w:proofErr w:type="spellStart"/>
      <w:r>
        <w:t>frewet</w:t>
      </w:r>
      <w:proofErr w:type="spellEnd"/>
      <w:r>
        <w:t xml:space="preserve">/ auch die Engel dein lob singen </w:t>
      </w:r>
      <w:proofErr w:type="spellStart"/>
      <w:r>
        <w:t>vnd</w:t>
      </w:r>
      <w:proofErr w:type="spellEnd"/>
      <w:r>
        <w:t xml:space="preserve"> sprechen/ Sanctus/ </w:t>
      </w:r>
      <w:proofErr w:type="spellStart"/>
      <w:r>
        <w:t>Hayliger</w:t>
      </w:r>
      <w:proofErr w:type="spellEnd"/>
      <w:r>
        <w:t xml:space="preserve"> </w:t>
      </w:r>
      <w:proofErr w:type="spellStart"/>
      <w:r>
        <w:t>hayliger</w:t>
      </w:r>
      <w:proofErr w:type="spellEnd"/>
      <w:r>
        <w:t xml:space="preserve"> rc. </w:t>
      </w:r>
    </w:p>
    <w:p w:rsidR="0022039F" w:rsidRDefault="0022039F" w:rsidP="0022039F"/>
    <w:p w:rsidR="00D5498D" w:rsidRPr="00D5498D" w:rsidRDefault="007166CE" w:rsidP="008E63BE">
      <w:pPr>
        <w:pStyle w:val="berschrift1"/>
      </w:pPr>
      <w:r>
        <w:br w:type="page"/>
      </w:r>
      <w:r w:rsidR="00D5498D" w:rsidRPr="00D5498D">
        <w:t>Quellen:</w:t>
      </w:r>
    </w:p>
    <w:p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Und für Sachspenden (alte Bücher, Schokolade, Tee, Kekse ) hier meine Adresse:</w:t>
      </w:r>
    </w:p>
    <w:p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Pr="00407FB1">
          <w:rPr>
            <w:rStyle w:val="Hyperlink"/>
            <w:rFonts w:eastAsia="Times New Roman"/>
            <w:szCs w:val="24"/>
            <w:lang w:eastAsia="de-DE"/>
          </w:rPr>
          <w:t>andreas.janssen@glaubensstimme.de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rsidR="00C35859" w:rsidRPr="00D5498D" w:rsidRDefault="008E63BE" w:rsidP="008E63BE">
      <w:pPr>
        <w:pStyle w:val="berschrift1"/>
      </w:pPr>
      <w:r>
        <w:t>Endnoten</w:t>
      </w:r>
      <w:bookmarkStart w:id="0" w:name="_GoBack"/>
      <w:bookmarkEnd w:id="0"/>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863" w:rsidRDefault="00FC3863" w:rsidP="008D4A6A">
      <w:pPr>
        <w:spacing w:after="0" w:line="240" w:lineRule="auto"/>
      </w:pPr>
      <w:r>
        <w:separator/>
      </w:r>
    </w:p>
  </w:endnote>
  <w:endnote w:type="continuationSeparator" w:id="0">
    <w:p w:rsidR="00FC3863" w:rsidRDefault="00FC3863" w:rsidP="008D4A6A">
      <w:pPr>
        <w:spacing w:after="0" w:line="240" w:lineRule="auto"/>
      </w:pPr>
      <w:r>
        <w:continuationSeparator/>
      </w:r>
    </w:p>
  </w:endnote>
  <w:endnote w:id="1">
    <w:p w:rsidR="008D4A6A" w:rsidRPr="008D4A6A" w:rsidRDefault="008D4A6A" w:rsidP="008D4A6A">
      <w:pPr>
        <w:spacing w:after="0" w:line="240" w:lineRule="auto"/>
        <w:rPr>
          <w:rFonts w:eastAsia="Times New Roman"/>
          <w:szCs w:val="24"/>
          <w:lang w:eastAsia="de-DE"/>
        </w:rPr>
      </w:pPr>
      <w:r>
        <w:rPr>
          <w:rStyle w:val="Endnotenzeichen"/>
        </w:rPr>
        <w:endnoteRef/>
      </w:r>
      <w:r>
        <w:t xml:space="preserve"> </w:t>
      </w:r>
      <w:r w:rsidRPr="008D4A6A">
        <w:rPr>
          <w:rFonts w:eastAsia="Times New Roman"/>
          <w:szCs w:val="24"/>
          <w:lang w:eastAsia="de-DE"/>
        </w:rPr>
        <w:t>Hier wird das heilige Kreuzzeichen gemacht, im Text durch ein Symbol angedeutet.</w:t>
      </w:r>
    </w:p>
  </w:endnote>
  <w:endnote w:id="2">
    <w:p w:rsidR="008D4A6A" w:rsidRPr="008D4A6A" w:rsidRDefault="008D4A6A" w:rsidP="008D4A6A">
      <w:pPr>
        <w:spacing w:after="0" w:line="240" w:lineRule="auto"/>
        <w:rPr>
          <w:rFonts w:eastAsia="Times New Roman"/>
          <w:szCs w:val="24"/>
          <w:lang w:eastAsia="de-DE"/>
        </w:rPr>
      </w:pPr>
      <w:r>
        <w:rPr>
          <w:rStyle w:val="Endnotenzeichen"/>
        </w:rPr>
        <w:endnoteRef/>
      </w:r>
      <w:r>
        <w:t xml:space="preserve"> </w:t>
      </w:r>
      <w:r w:rsidRPr="008D4A6A">
        <w:rPr>
          <w:rFonts w:eastAsia="Times New Roman"/>
          <w:szCs w:val="24"/>
          <w:lang w:eastAsia="de-DE"/>
        </w:rPr>
        <w:t>Hier wird das heilige Kreuzzeichen gemacht, im Text durch ein Symbol angedeutet.</w:t>
      </w:r>
    </w:p>
  </w:endnote>
  <w:endnote w:id="3">
    <w:p w:rsidR="008D4A6A" w:rsidRDefault="008D4A6A">
      <w:pPr>
        <w:pStyle w:val="Endnotentext"/>
      </w:pPr>
      <w:r>
        <w:rPr>
          <w:rStyle w:val="Endnotenzeichen"/>
        </w:rPr>
        <w:endnoteRef/>
      </w:r>
      <w:r>
        <w:t xml:space="preserve"> </w:t>
      </w:r>
      <w:r w:rsidRPr="008D4A6A">
        <w:rPr>
          <w:rFonts w:eastAsia="Times New Roman"/>
          <w:szCs w:val="24"/>
          <w:lang w:eastAsia="de-DE"/>
        </w:rPr>
        <w:t>Hier wird das heilige Kreuzzeichen gemacht, im Text durch ein Symbol angedeutet.</w:t>
      </w:r>
    </w:p>
  </w:endnote>
  <w:endnote w:id="4">
    <w:p w:rsidR="008D4A6A" w:rsidRDefault="008D4A6A">
      <w:pPr>
        <w:pStyle w:val="Endnotentext"/>
      </w:pPr>
      <w:r>
        <w:rPr>
          <w:rStyle w:val="Endnotenzeichen"/>
        </w:rPr>
        <w:endnoteRef/>
      </w:r>
      <w:r>
        <w:t xml:space="preserve"> </w:t>
      </w:r>
      <w:r w:rsidRPr="008D4A6A">
        <w:rPr>
          <w:rFonts w:eastAsia="Times New Roman"/>
          <w:szCs w:val="24"/>
          <w:lang w:eastAsia="de-DE"/>
        </w:rPr>
        <w:t>Hier wird das heilige Kreuzzeichen gemacht, im Text durch ein Symbol angedeutet.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863" w:rsidRDefault="00FC3863" w:rsidP="008D4A6A">
      <w:pPr>
        <w:spacing w:after="0" w:line="240" w:lineRule="auto"/>
      </w:pPr>
      <w:r>
        <w:separator/>
      </w:r>
    </w:p>
  </w:footnote>
  <w:footnote w:type="continuationSeparator" w:id="0">
    <w:p w:rsidR="00FC3863" w:rsidRDefault="00FC3863" w:rsidP="008D4A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E19"/>
    <w:rsid w:val="00082307"/>
    <w:rsid w:val="000C66E5"/>
    <w:rsid w:val="0022039F"/>
    <w:rsid w:val="00272484"/>
    <w:rsid w:val="002E6D11"/>
    <w:rsid w:val="00433886"/>
    <w:rsid w:val="00537F59"/>
    <w:rsid w:val="006E3126"/>
    <w:rsid w:val="007166CE"/>
    <w:rsid w:val="0083667B"/>
    <w:rsid w:val="008D4A6A"/>
    <w:rsid w:val="008E417E"/>
    <w:rsid w:val="008E63BE"/>
    <w:rsid w:val="00C35859"/>
    <w:rsid w:val="00CC4EAC"/>
    <w:rsid w:val="00D14D4F"/>
    <w:rsid w:val="00D5498D"/>
    <w:rsid w:val="00F65E19"/>
    <w:rsid w:val="00FC38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1372D0-554B-423D-8466-06D060790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paragraph" w:styleId="StandardWeb">
    <w:name w:val="Normal (Web)"/>
    <w:basedOn w:val="Standard"/>
    <w:uiPriority w:val="99"/>
    <w:semiHidden/>
    <w:unhideWhenUsed/>
    <w:rsid w:val="008D4A6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D4A6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D4A6A"/>
    <w:rPr>
      <w:rFonts w:ascii="Times New Roman" w:hAnsi="Times New Roman"/>
      <w:lang w:eastAsia="en-US"/>
    </w:rPr>
  </w:style>
  <w:style w:type="character" w:styleId="Endnotenzeichen">
    <w:name w:val="endnote reference"/>
    <w:basedOn w:val="Absatz-Standardschriftart"/>
    <w:uiPriority w:val="99"/>
    <w:semiHidden/>
    <w:unhideWhenUsed/>
    <w:rsid w:val="008D4A6A"/>
    <w:rPr>
      <w:vertAlign w:val="superscript"/>
    </w:rPr>
  </w:style>
  <w:style w:type="paragraph" w:styleId="Sprechblasentext">
    <w:name w:val="Balloon Text"/>
    <w:basedOn w:val="Standard"/>
    <w:link w:val="SprechblasentextZchn"/>
    <w:uiPriority w:val="99"/>
    <w:semiHidden/>
    <w:unhideWhenUsed/>
    <w:rsid w:val="004338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388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0943128">
      <w:bodyDiv w:val="1"/>
      <w:marLeft w:val="0"/>
      <w:marRight w:val="0"/>
      <w:marTop w:val="0"/>
      <w:marBottom w:val="0"/>
      <w:divBdr>
        <w:top w:val="none" w:sz="0" w:space="0" w:color="auto"/>
        <w:left w:val="none" w:sz="0" w:space="0" w:color="auto"/>
        <w:bottom w:val="none" w:sz="0" w:space="0" w:color="auto"/>
        <w:right w:val="none" w:sz="0" w:space="0" w:color="auto"/>
      </w:divBdr>
      <w:divsChild>
        <w:div w:id="914319779">
          <w:marLeft w:val="0"/>
          <w:marRight w:val="0"/>
          <w:marTop w:val="0"/>
          <w:marBottom w:val="0"/>
          <w:divBdr>
            <w:top w:val="none" w:sz="0" w:space="0" w:color="auto"/>
            <w:left w:val="none" w:sz="0" w:space="0" w:color="auto"/>
            <w:bottom w:val="none" w:sz="0" w:space="0" w:color="auto"/>
            <w:right w:val="none" w:sz="0" w:space="0" w:color="auto"/>
          </w:divBdr>
        </w:div>
      </w:divsChild>
    </w:div>
    <w:div w:id="109393279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5136144">
      <w:bodyDiv w:val="1"/>
      <w:marLeft w:val="0"/>
      <w:marRight w:val="0"/>
      <w:marTop w:val="0"/>
      <w:marBottom w:val="0"/>
      <w:divBdr>
        <w:top w:val="none" w:sz="0" w:space="0" w:color="auto"/>
        <w:left w:val="none" w:sz="0" w:space="0" w:color="auto"/>
        <w:bottom w:val="none" w:sz="0" w:space="0" w:color="auto"/>
        <w:right w:val="none" w:sz="0" w:space="0" w:color="auto"/>
      </w:divBdr>
      <w:divsChild>
        <w:div w:id="811554822">
          <w:marLeft w:val="0"/>
          <w:marRight w:val="0"/>
          <w:marTop w:val="0"/>
          <w:marBottom w:val="0"/>
          <w:divBdr>
            <w:top w:val="none" w:sz="0" w:space="0" w:color="auto"/>
            <w:left w:val="none" w:sz="0" w:space="0" w:color="auto"/>
            <w:bottom w:val="none" w:sz="0" w:space="0" w:color="auto"/>
            <w:right w:val="none" w:sz="0" w:space="0" w:color="auto"/>
          </w:divBdr>
        </w:div>
        <w:div w:id="2024551616">
          <w:marLeft w:val="0"/>
          <w:marRight w:val="0"/>
          <w:marTop w:val="0"/>
          <w:marBottom w:val="0"/>
          <w:divBdr>
            <w:top w:val="none" w:sz="0" w:space="0" w:color="auto"/>
            <w:left w:val="none" w:sz="0" w:space="0" w:color="auto"/>
            <w:bottom w:val="none" w:sz="0" w:space="0" w:color="auto"/>
            <w:right w:val="none" w:sz="0" w:space="0" w:color="auto"/>
          </w:divBdr>
        </w:div>
        <w:div w:id="923298384">
          <w:marLeft w:val="0"/>
          <w:marRight w:val="0"/>
          <w:marTop w:val="0"/>
          <w:marBottom w:val="0"/>
          <w:divBdr>
            <w:top w:val="none" w:sz="0" w:space="0" w:color="auto"/>
            <w:left w:val="none" w:sz="0" w:space="0" w:color="auto"/>
            <w:bottom w:val="none" w:sz="0" w:space="0" w:color="auto"/>
            <w:right w:val="none" w:sz="0" w:space="0" w:color="auto"/>
          </w:divBdr>
        </w:div>
        <w:div w:id="917908563">
          <w:marLeft w:val="0"/>
          <w:marRight w:val="0"/>
          <w:marTop w:val="0"/>
          <w:marBottom w:val="0"/>
          <w:divBdr>
            <w:top w:val="none" w:sz="0" w:space="0" w:color="auto"/>
            <w:left w:val="none" w:sz="0" w:space="0" w:color="auto"/>
            <w:bottom w:val="none" w:sz="0" w:space="0" w:color="auto"/>
            <w:right w:val="none" w:sz="0" w:space="0" w:color="auto"/>
          </w:divBdr>
        </w:div>
        <w:div w:id="4747382">
          <w:marLeft w:val="0"/>
          <w:marRight w:val="0"/>
          <w:marTop w:val="0"/>
          <w:marBottom w:val="0"/>
          <w:divBdr>
            <w:top w:val="none" w:sz="0" w:space="0" w:color="auto"/>
            <w:left w:val="none" w:sz="0" w:space="0" w:color="auto"/>
            <w:bottom w:val="none" w:sz="0" w:space="0" w:color="auto"/>
            <w:right w:val="none" w:sz="0" w:space="0" w:color="auto"/>
          </w:divBdr>
        </w:div>
        <w:div w:id="264924365">
          <w:marLeft w:val="0"/>
          <w:marRight w:val="0"/>
          <w:marTop w:val="0"/>
          <w:marBottom w:val="0"/>
          <w:divBdr>
            <w:top w:val="none" w:sz="0" w:space="0" w:color="auto"/>
            <w:left w:val="none" w:sz="0" w:space="0" w:color="auto"/>
            <w:bottom w:val="none" w:sz="0" w:space="0" w:color="auto"/>
            <w:right w:val="none" w:sz="0" w:space="0" w:color="auto"/>
          </w:divBdr>
        </w:div>
        <w:div w:id="537352968">
          <w:marLeft w:val="0"/>
          <w:marRight w:val="0"/>
          <w:marTop w:val="0"/>
          <w:marBottom w:val="0"/>
          <w:divBdr>
            <w:top w:val="none" w:sz="0" w:space="0" w:color="auto"/>
            <w:left w:val="none" w:sz="0" w:space="0" w:color="auto"/>
            <w:bottom w:val="none" w:sz="0" w:space="0" w:color="auto"/>
            <w:right w:val="none" w:sz="0" w:space="0" w:color="auto"/>
          </w:divBdr>
        </w:div>
        <w:div w:id="1741712871">
          <w:marLeft w:val="0"/>
          <w:marRight w:val="0"/>
          <w:marTop w:val="0"/>
          <w:marBottom w:val="0"/>
          <w:divBdr>
            <w:top w:val="none" w:sz="0" w:space="0" w:color="auto"/>
            <w:left w:val="none" w:sz="0" w:space="0" w:color="auto"/>
            <w:bottom w:val="none" w:sz="0" w:space="0" w:color="auto"/>
            <w:right w:val="none" w:sz="0" w:space="0" w:color="auto"/>
          </w:divBdr>
        </w:div>
      </w:divsChild>
    </w:div>
    <w:div w:id="2095665578">
      <w:bodyDiv w:val="1"/>
      <w:marLeft w:val="0"/>
      <w:marRight w:val="0"/>
      <w:marTop w:val="0"/>
      <w:marBottom w:val="0"/>
      <w:divBdr>
        <w:top w:val="none" w:sz="0" w:space="0" w:color="auto"/>
        <w:left w:val="none" w:sz="0" w:space="0" w:color="auto"/>
        <w:bottom w:val="none" w:sz="0" w:space="0" w:color="auto"/>
        <w:right w:val="none" w:sz="0" w:space="0" w:color="auto"/>
      </w:divBdr>
      <w:divsChild>
        <w:div w:id="1507134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dreas.janssen@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3336-8134-4FEB-B80C-E1CC5890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2018.dotx</Template>
  <TotalTime>0</TotalTime>
  <Pages>1</Pages>
  <Words>2606</Words>
  <Characters>16425</Characters>
  <Application>Microsoft Office Word</Application>
  <DocSecurity>0</DocSecurity>
  <Lines>136</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18994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2019-03-23T12:07:00Z</dcterms:created>
  <dcterms:modified xsi:type="dcterms:W3CDTF">2019-03-24T07:48:00Z</dcterms:modified>
  <dc:title>Ordenung vnd inhalt teutscher mess</dc:title>
  <dc:creator>unbekannter Autor</dc:creator>
  <dc:language>de</dc:language>
</cp:coreProperties>
</file>